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0467B" w14:textId="711A39BF" w:rsidR="00674BE6" w:rsidRDefault="00674BE6" w:rsidP="00674BE6">
      <w:pPr>
        <w:pStyle w:val="titredocument"/>
        <w:jc w:val="center"/>
      </w:pPr>
      <w:r>
        <w:t>Gestion des médecins, découverte des directives</w:t>
      </w:r>
    </w:p>
    <w:p w14:paraId="3BBCADFB" w14:textId="77777777" w:rsidR="00674BE6" w:rsidRDefault="00674BE6" w:rsidP="00674BE6">
      <w:pPr>
        <w:pStyle w:val="Titre2"/>
      </w:pPr>
      <w:r>
        <w:t>Introduction</w:t>
      </w:r>
    </w:p>
    <w:p w14:paraId="506B5318" w14:textId="77777777" w:rsidR="00674BE6" w:rsidRDefault="00674BE6" w:rsidP="00674BE6">
      <w:r>
        <w:t>Dans les deux parties précédentes nous avons exploré les mécanismes principaux du Framework :</w:t>
      </w:r>
    </w:p>
    <w:p w14:paraId="405FA28D" w14:textId="77777777" w:rsidR="00674BE6" w:rsidRDefault="00674BE6" w:rsidP="00674BE6"/>
    <w:p w14:paraId="2FEBC51A" w14:textId="421C8E89" w:rsidR="00674BE6" w:rsidRDefault="00674BE6" w:rsidP="00674BE6">
      <w:pPr>
        <w:pStyle w:val="Paragraphedeliste"/>
        <w:numPr>
          <w:ilvl w:val="0"/>
          <w:numId w:val="35"/>
        </w:numPr>
      </w:pPr>
      <w:r>
        <w:t>l’organisation des projets,</w:t>
      </w:r>
    </w:p>
    <w:p w14:paraId="02F55409" w14:textId="0D25ADF2" w:rsidR="00674BE6" w:rsidRDefault="00674BE6" w:rsidP="00674BE6">
      <w:pPr>
        <w:pStyle w:val="Paragraphedeliste"/>
        <w:numPr>
          <w:ilvl w:val="0"/>
          <w:numId w:val="35"/>
        </w:numPr>
      </w:pPr>
      <w:r>
        <w:t>le binding,</w:t>
      </w:r>
    </w:p>
    <w:p w14:paraId="18A58BBA" w14:textId="71AB4556" w:rsidR="00674BE6" w:rsidRDefault="00674BE6" w:rsidP="00674BE6">
      <w:pPr>
        <w:pStyle w:val="Paragraphedeliste"/>
        <w:numPr>
          <w:ilvl w:val="0"/>
          <w:numId w:val="35"/>
        </w:numPr>
      </w:pPr>
      <w:r>
        <w:t>l’injection de dépendances,</w:t>
      </w:r>
    </w:p>
    <w:p w14:paraId="21EE29BA" w14:textId="5CDCA6E6" w:rsidR="00674BE6" w:rsidRDefault="00674BE6" w:rsidP="00674BE6">
      <w:pPr>
        <w:pStyle w:val="Paragraphedeliste"/>
        <w:numPr>
          <w:ilvl w:val="0"/>
          <w:numId w:val="35"/>
        </w:numPr>
      </w:pPr>
      <w:r>
        <w:t>le routage,</w:t>
      </w:r>
    </w:p>
    <w:p w14:paraId="48C3962B" w14:textId="77777777" w:rsidR="00674BE6" w:rsidRDefault="00674BE6" w:rsidP="00674BE6">
      <w:pPr>
        <w:pStyle w:val="Paragraphedeliste"/>
        <w:numPr>
          <w:ilvl w:val="0"/>
          <w:numId w:val="35"/>
        </w:numPr>
      </w:pPr>
      <w:r>
        <w:t>l’accès aux données avec la bibliothèque rXjs et l’utilisation d’un service dédié.</w:t>
      </w:r>
    </w:p>
    <w:p w14:paraId="1264C20C" w14:textId="77777777" w:rsidR="00674BE6" w:rsidRDefault="00674BE6" w:rsidP="00674BE6"/>
    <w:p w14:paraId="3E74F258" w14:textId="77777777" w:rsidR="00674BE6" w:rsidRDefault="00674BE6" w:rsidP="00674BE6">
      <w:r>
        <w:t xml:space="preserve">Nous allons poursuivre en développant la suite de l’application. Nous allons nous concentrer sur le cas d’utilisation de gestion des médecins, la mise à jour et l’édition des derniers rapports d’un médecin. </w:t>
      </w:r>
    </w:p>
    <w:p w14:paraId="0471892E" w14:textId="5F9EE04A" w:rsidR="00674BE6" w:rsidRDefault="00674BE6" w:rsidP="00674BE6">
      <w:r>
        <w:t>Vous pouvez utiliser le dépôt suivant comme projet initial :</w:t>
      </w:r>
    </w:p>
    <w:p w14:paraId="6D0F639A" w14:textId="59C7B990" w:rsidR="00674BE6" w:rsidRDefault="00843104" w:rsidP="00674BE6">
      <w:hyperlink r:id="rId7" w:history="1">
        <w:r w:rsidR="00674BE6" w:rsidRPr="009E46C0">
          <w:rPr>
            <w:rStyle w:val="Lienhypertexte"/>
          </w:rPr>
          <w:t>https://github.com/patricegrand/GSBAngular2_V2.1.git</w:t>
        </w:r>
      </w:hyperlink>
    </w:p>
    <w:p w14:paraId="3D4856D5" w14:textId="77777777" w:rsidR="00674BE6" w:rsidRDefault="00674BE6" w:rsidP="00674BE6">
      <w:pPr>
        <w:pStyle w:val="Titre2"/>
        <w:numPr>
          <w:ilvl w:val="0"/>
          <w:numId w:val="29"/>
        </w:numPr>
        <w:jc w:val="left"/>
      </w:pPr>
      <w:r>
        <w:t>La recherche d’un médecin</w:t>
      </w:r>
    </w:p>
    <w:p w14:paraId="1B37F881" w14:textId="77777777" w:rsidR="00674BE6" w:rsidRDefault="00674BE6" w:rsidP="00674BE6">
      <w:r>
        <w:t>Nous désirons obtenir l’enchainement suivant :</w:t>
      </w:r>
    </w:p>
    <w:p w14:paraId="4D453F82" w14:textId="77777777" w:rsidR="00674BE6" w:rsidRDefault="00674BE6" w:rsidP="00674BE6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5"/>
        <w:gridCol w:w="4515"/>
      </w:tblGrid>
      <w:tr w:rsidR="00674BE6" w14:paraId="50AFEC84" w14:textId="77777777" w:rsidTr="0075570C">
        <w:tc>
          <w:tcPr>
            <w:tcW w:w="4605" w:type="dxa"/>
            <w:hideMark/>
          </w:tcPr>
          <w:p w14:paraId="74A2457A" w14:textId="77777777" w:rsidR="00674BE6" w:rsidRDefault="00674BE6" w:rsidP="0075570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9F100D" wp14:editId="6C378807">
                      <wp:simplePos x="0" y="0"/>
                      <wp:positionH relativeFrom="column">
                        <wp:posOffset>2459990</wp:posOffset>
                      </wp:positionH>
                      <wp:positionV relativeFrom="paragraph">
                        <wp:posOffset>991870</wp:posOffset>
                      </wp:positionV>
                      <wp:extent cx="838200" cy="219075"/>
                      <wp:effectExtent l="0" t="57150" r="0" b="28575"/>
                      <wp:wrapNone/>
                      <wp:docPr id="12" name="Connecteur droit avec flèch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820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5BF79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2" o:spid="_x0000_s1026" type="#_x0000_t32" style="position:absolute;margin-left:193.7pt;margin-top:78.1pt;width:66pt;height:17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96A756C" wp14:editId="742773E4">
                  <wp:extent cx="2190750" cy="1910334"/>
                  <wp:effectExtent l="19050" t="19050" r="19050" b="13970"/>
                  <wp:docPr id="88" name="Imag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733" cy="191642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10503EB4" w14:textId="77777777" w:rsidR="00674BE6" w:rsidRDefault="00674BE6" w:rsidP="0075570C">
            <w:pPr>
              <w:jc w:val="center"/>
            </w:pPr>
            <w:r>
              <w:t>Fig 1</w:t>
            </w:r>
          </w:p>
        </w:tc>
        <w:tc>
          <w:tcPr>
            <w:tcW w:w="4605" w:type="dxa"/>
            <w:hideMark/>
          </w:tcPr>
          <w:p w14:paraId="718229B9" w14:textId="77777777" w:rsidR="00674BE6" w:rsidRDefault="00674BE6" w:rsidP="0075570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895F2DB" wp14:editId="1B928D4F">
                  <wp:extent cx="1819275" cy="2055107"/>
                  <wp:effectExtent l="19050" t="19050" r="9525" b="21590"/>
                  <wp:docPr id="87" name="Imag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434" cy="2062064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2987901A" w14:textId="77777777" w:rsidR="00674BE6" w:rsidRDefault="00674BE6" w:rsidP="0075570C">
            <w:pPr>
              <w:jc w:val="center"/>
            </w:pPr>
            <w:r>
              <w:t>Fig 2</w:t>
            </w:r>
          </w:p>
        </w:tc>
      </w:tr>
      <w:tr w:rsidR="00674BE6" w14:paraId="3850CD15" w14:textId="77777777" w:rsidTr="0075570C">
        <w:tc>
          <w:tcPr>
            <w:tcW w:w="4605" w:type="dxa"/>
            <w:hideMark/>
          </w:tcPr>
          <w:p w14:paraId="08117134" w14:textId="77777777" w:rsidR="00674BE6" w:rsidRDefault="00674BE6" w:rsidP="0075570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43C9B1" wp14:editId="239D7BC5">
                      <wp:simplePos x="0" y="0"/>
                      <wp:positionH relativeFrom="column">
                        <wp:posOffset>1440815</wp:posOffset>
                      </wp:positionH>
                      <wp:positionV relativeFrom="paragraph">
                        <wp:posOffset>-659765</wp:posOffset>
                      </wp:positionV>
                      <wp:extent cx="1990725" cy="2009775"/>
                      <wp:effectExtent l="38100" t="0" r="28575" b="47625"/>
                      <wp:wrapNone/>
                      <wp:docPr id="24" name="Connecteur droit avec flèch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90725" cy="20097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21E34D" id="Connecteur droit avec flèche 24" o:spid="_x0000_s1026" type="#_x0000_t32" style="position:absolute;margin-left:113.45pt;margin-top:-51.95pt;width:156.75pt;height:158.2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BA200B1" wp14:editId="4101751F">
                  <wp:extent cx="2219325" cy="2181225"/>
                  <wp:effectExtent l="19050" t="19050" r="28575" b="28575"/>
                  <wp:docPr id="86" name="Imag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21812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203084ED" w14:textId="77777777" w:rsidR="00674BE6" w:rsidRDefault="00674BE6" w:rsidP="0075570C">
            <w:pPr>
              <w:jc w:val="center"/>
            </w:pPr>
            <w:r>
              <w:t>Fig 3</w:t>
            </w:r>
          </w:p>
        </w:tc>
        <w:tc>
          <w:tcPr>
            <w:tcW w:w="4605" w:type="dxa"/>
          </w:tcPr>
          <w:p w14:paraId="006831F2" w14:textId="77777777" w:rsidR="00674BE6" w:rsidRDefault="00674BE6" w:rsidP="0075570C"/>
        </w:tc>
      </w:tr>
    </w:tbl>
    <w:p w14:paraId="0ED87301" w14:textId="77777777" w:rsidR="00674BE6" w:rsidRDefault="00674BE6" w:rsidP="00674BE6"/>
    <w:p w14:paraId="20C09D18" w14:textId="77777777" w:rsidR="00674BE6" w:rsidRDefault="00674BE6" w:rsidP="00674BE6">
      <w:r>
        <w:t>Fig 1 : lorsque l’on sélectionne l’option du menu « Gestion des médecins », la légende s’affiche ainsi que le champ de recherche.</w:t>
      </w:r>
    </w:p>
    <w:p w14:paraId="1857703F" w14:textId="77777777" w:rsidR="00674BE6" w:rsidRDefault="00674BE6" w:rsidP="00674BE6">
      <w:r>
        <w:t>Fig 2 : on saisit le début du nom du médecin, une liste s’affiche au-dessous</w:t>
      </w:r>
    </w:p>
    <w:p w14:paraId="6D79E226" w14:textId="77777777" w:rsidR="00674BE6" w:rsidRDefault="00674BE6" w:rsidP="00674BE6">
      <w:r>
        <w:t xml:space="preserve">Fig 3 : lorsque l’on sélectionne un médecin de la liste, son nom, son prénom et son département s’affichent dans la zone de recherche ; un menu apparait, associé à ce médecin. </w:t>
      </w:r>
    </w:p>
    <w:p w14:paraId="77E5ADA8" w14:textId="77777777" w:rsidR="00674BE6" w:rsidRDefault="00674BE6" w:rsidP="00674BE6"/>
    <w:p w14:paraId="41440EED" w14:textId="77777777" w:rsidR="00674BE6" w:rsidRDefault="00674BE6" w:rsidP="00674BE6">
      <w:r>
        <w:lastRenderedPageBreak/>
        <w:t xml:space="preserve">Nous allons commencer à ajouter dans le service </w:t>
      </w:r>
      <w:r>
        <w:rPr>
          <w:i/>
        </w:rPr>
        <w:t>DataService</w:t>
      </w:r>
      <w:r>
        <w:t xml:space="preserve"> le traitement nécessaire.</w:t>
      </w:r>
    </w:p>
    <w:p w14:paraId="6AFD6E8A" w14:textId="77777777" w:rsidR="00674BE6" w:rsidRDefault="00674BE6" w:rsidP="00674BE6"/>
    <w:p w14:paraId="1786992C" w14:textId="77777777" w:rsidR="00674BE6" w:rsidRDefault="00674BE6" w:rsidP="00674BE6">
      <w:pPr>
        <w:pStyle w:val="Sous-titre"/>
      </w:pPr>
      <w:r>
        <w:t>1.a) Le DataService mis à jour</w:t>
      </w:r>
    </w:p>
    <w:p w14:paraId="21AEFC56" w14:textId="77777777" w:rsidR="00674BE6" w:rsidRDefault="00674BE6" w:rsidP="00674BE6"/>
    <w:p w14:paraId="5113306E" w14:textId="77777777" w:rsidR="00674BE6" w:rsidRDefault="00674BE6" w:rsidP="00674BE6">
      <w:r>
        <w:t xml:space="preserve">Il faut ajouter une nouvelle méthode dans la classe </w:t>
      </w:r>
      <w:r w:rsidRPr="006D2997">
        <w:rPr>
          <w:i/>
        </w:rPr>
        <w:t>DataService</w:t>
      </w:r>
      <w:r>
        <w:t xml:space="preserve"> qui va permettre de récupérer tous les médecins dont le nom </w:t>
      </w:r>
      <w:r w:rsidRPr="006D2997">
        <w:rPr>
          <w:b/>
          <w:i/>
        </w:rPr>
        <w:t>commence</w:t>
      </w:r>
      <w:r>
        <w:t xml:space="preserve"> par la valeur de l’argument </w:t>
      </w:r>
      <w:r w:rsidRPr="006D2997">
        <w:rPr>
          <w:i/>
        </w:rPr>
        <w:t>nomMedecin</w:t>
      </w:r>
      <w:r>
        <w:rPr>
          <w:i/>
        </w:rPr>
        <w:t xml:space="preserve"> </w:t>
      </w:r>
      <w:r>
        <w:t>:</w:t>
      </w:r>
    </w:p>
    <w:p w14:paraId="6835C6D9" w14:textId="77777777" w:rsidR="00674BE6" w:rsidRDefault="00674BE6" w:rsidP="00674BE6"/>
    <w:p w14:paraId="721A5955" w14:textId="77777777" w:rsidR="00674BE6" w:rsidRPr="008C3067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C3067">
        <w:rPr>
          <w:rFonts w:ascii="Consolas" w:hAnsi="Consolas" w:cs="Times New Roman"/>
          <w:color w:val="569CD6"/>
          <w:sz w:val="21"/>
          <w:szCs w:val="21"/>
        </w:rPr>
        <w:t>public</w:t>
      </w:r>
      <w:r w:rsidRPr="008C3067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8C3067">
        <w:rPr>
          <w:rFonts w:ascii="Consolas" w:hAnsi="Consolas" w:cs="Times New Roman"/>
          <w:color w:val="DCDCAA"/>
          <w:sz w:val="21"/>
          <w:szCs w:val="21"/>
        </w:rPr>
        <w:t>chargerMedecins</w:t>
      </w:r>
      <w:r w:rsidRPr="008C3067">
        <w:rPr>
          <w:rFonts w:ascii="Consolas" w:hAnsi="Consolas" w:cs="Times New Roman"/>
          <w:color w:val="D4D4D4"/>
          <w:sz w:val="21"/>
          <w:szCs w:val="21"/>
        </w:rPr>
        <w:t>(</w:t>
      </w:r>
      <w:r w:rsidRPr="008C3067">
        <w:rPr>
          <w:rFonts w:ascii="Consolas" w:hAnsi="Consolas" w:cs="Times New Roman"/>
          <w:color w:val="9CDCFE"/>
          <w:sz w:val="21"/>
          <w:szCs w:val="21"/>
        </w:rPr>
        <w:t>nomMedecin</w:t>
      </w:r>
      <w:r w:rsidRPr="008C3067">
        <w:rPr>
          <w:rFonts w:ascii="Consolas" w:hAnsi="Consolas" w:cs="Times New Roman"/>
          <w:color w:val="D4D4D4"/>
          <w:sz w:val="21"/>
          <w:szCs w:val="21"/>
        </w:rPr>
        <w:t xml:space="preserve"> : </w:t>
      </w:r>
      <w:r w:rsidRPr="008C3067">
        <w:rPr>
          <w:rFonts w:ascii="Consolas" w:hAnsi="Consolas" w:cs="Times New Roman"/>
          <w:color w:val="4EC9B0"/>
          <w:sz w:val="21"/>
          <w:szCs w:val="21"/>
        </w:rPr>
        <w:t>string</w:t>
      </w:r>
      <w:r w:rsidRPr="008C3067">
        <w:rPr>
          <w:rFonts w:ascii="Consolas" w:hAnsi="Consolas" w:cs="Times New Roman"/>
          <w:color w:val="D4D4D4"/>
          <w:sz w:val="21"/>
          <w:szCs w:val="21"/>
        </w:rPr>
        <w:t>)</w:t>
      </w:r>
      <w:r w:rsidRPr="008C3067">
        <w:rPr>
          <w:rFonts w:ascii="Consolas" w:hAnsi="Consolas" w:cs="Times New Roman"/>
          <w:color w:val="4EC9B0"/>
          <w:sz w:val="21"/>
          <w:szCs w:val="21"/>
        </w:rPr>
        <w:t xml:space="preserve"> </w:t>
      </w:r>
      <w:r w:rsidRPr="008C3067">
        <w:rPr>
          <w:rFonts w:ascii="Consolas" w:hAnsi="Consolas" w:cs="Times New Roman"/>
          <w:color w:val="D4D4D4"/>
          <w:sz w:val="21"/>
          <w:szCs w:val="21"/>
        </w:rPr>
        <w:t>:</w:t>
      </w:r>
      <w:r w:rsidRPr="008C3067">
        <w:rPr>
          <w:rFonts w:ascii="Consolas" w:hAnsi="Consolas" w:cs="Times New Roman"/>
          <w:color w:val="4EC9B0"/>
          <w:sz w:val="21"/>
          <w:szCs w:val="21"/>
        </w:rPr>
        <w:t xml:space="preserve"> Observable&lt;string[]&gt;</w:t>
      </w:r>
      <w:r w:rsidRPr="008C3067">
        <w:rPr>
          <w:rFonts w:ascii="Consolas" w:hAnsi="Consolas" w:cs="Times New Roman"/>
          <w:color w:val="D4D4D4"/>
          <w:sz w:val="21"/>
          <w:szCs w:val="21"/>
        </w:rPr>
        <w:t>{</w:t>
      </w:r>
    </w:p>
    <w:p w14:paraId="77E1FE4C" w14:textId="77777777" w:rsidR="00674BE6" w:rsidRPr="008C3067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C3067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8C3067">
        <w:rPr>
          <w:rFonts w:ascii="Consolas" w:hAnsi="Consolas" w:cs="Times New Roman"/>
          <w:color w:val="569CD6"/>
          <w:sz w:val="21"/>
          <w:szCs w:val="21"/>
        </w:rPr>
        <w:t>let</w:t>
      </w:r>
      <w:r w:rsidRPr="008C3067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8C3067">
        <w:rPr>
          <w:rFonts w:ascii="Consolas" w:hAnsi="Consolas" w:cs="Times New Roman"/>
          <w:color w:val="9CDCFE"/>
          <w:sz w:val="21"/>
          <w:szCs w:val="21"/>
        </w:rPr>
        <w:t>url</w:t>
      </w:r>
      <w:r w:rsidRPr="008C3067">
        <w:rPr>
          <w:rFonts w:ascii="Consolas" w:hAnsi="Consolas" w:cs="Times New Roman"/>
          <w:color w:val="D4D4D4"/>
          <w:sz w:val="21"/>
          <w:szCs w:val="21"/>
        </w:rPr>
        <w:t xml:space="preserve"> : </w:t>
      </w:r>
      <w:r w:rsidRPr="008C3067">
        <w:rPr>
          <w:rFonts w:ascii="Consolas" w:hAnsi="Consolas" w:cs="Times New Roman"/>
          <w:color w:val="4EC9B0"/>
          <w:sz w:val="21"/>
          <w:szCs w:val="21"/>
        </w:rPr>
        <w:t>string</w:t>
      </w:r>
      <w:r w:rsidRPr="008C3067">
        <w:rPr>
          <w:rFonts w:ascii="Consolas" w:hAnsi="Consolas" w:cs="Times New Roman"/>
          <w:color w:val="D4D4D4"/>
          <w:sz w:val="21"/>
          <w:szCs w:val="21"/>
        </w:rPr>
        <w:t xml:space="preserve"> =  </w:t>
      </w:r>
      <w:r w:rsidRPr="008C3067">
        <w:rPr>
          <w:rFonts w:ascii="Consolas" w:hAnsi="Consolas" w:cs="Times New Roman"/>
          <w:color w:val="569CD6"/>
          <w:sz w:val="21"/>
          <w:szCs w:val="21"/>
        </w:rPr>
        <w:t>this</w:t>
      </w:r>
      <w:r w:rsidRPr="008C3067">
        <w:rPr>
          <w:rFonts w:ascii="Consolas" w:hAnsi="Consolas" w:cs="Times New Roman"/>
          <w:color w:val="D4D4D4"/>
          <w:sz w:val="21"/>
          <w:szCs w:val="21"/>
        </w:rPr>
        <w:t>.</w:t>
      </w:r>
      <w:r w:rsidRPr="008C3067">
        <w:rPr>
          <w:rFonts w:ascii="Consolas" w:hAnsi="Consolas" w:cs="Times New Roman"/>
          <w:color w:val="9CDCFE"/>
          <w:sz w:val="21"/>
          <w:szCs w:val="21"/>
        </w:rPr>
        <w:t>urlDomaine</w:t>
      </w:r>
      <w:r w:rsidRPr="008C3067">
        <w:rPr>
          <w:rFonts w:ascii="Consolas" w:hAnsi="Consolas" w:cs="Times New Roman"/>
          <w:color w:val="D4D4D4"/>
          <w:sz w:val="21"/>
          <w:szCs w:val="21"/>
        </w:rPr>
        <w:t xml:space="preserve"> + </w:t>
      </w:r>
      <w:r w:rsidRPr="008C3067">
        <w:rPr>
          <w:rFonts w:ascii="Consolas" w:hAnsi="Consolas" w:cs="Times New Roman"/>
          <w:color w:val="CE9178"/>
          <w:sz w:val="21"/>
          <w:szCs w:val="21"/>
        </w:rPr>
        <w:t>"/medecins?nom="</w:t>
      </w:r>
      <w:r w:rsidRPr="008C3067">
        <w:rPr>
          <w:rFonts w:ascii="Consolas" w:hAnsi="Consolas" w:cs="Times New Roman"/>
          <w:color w:val="D4D4D4"/>
          <w:sz w:val="21"/>
          <w:szCs w:val="21"/>
        </w:rPr>
        <w:t xml:space="preserve"> + </w:t>
      </w:r>
      <w:r w:rsidRPr="008C3067">
        <w:rPr>
          <w:rFonts w:ascii="Consolas" w:hAnsi="Consolas" w:cs="Times New Roman"/>
          <w:color w:val="9CDCFE"/>
          <w:sz w:val="21"/>
          <w:szCs w:val="21"/>
        </w:rPr>
        <w:t>nomMedecin</w:t>
      </w:r>
      <w:r w:rsidRPr="008C3067">
        <w:rPr>
          <w:rFonts w:ascii="Consolas" w:hAnsi="Consolas" w:cs="Times New Roman"/>
          <w:color w:val="D4D4D4"/>
          <w:sz w:val="21"/>
          <w:szCs w:val="21"/>
        </w:rPr>
        <w:t>;</w:t>
      </w:r>
    </w:p>
    <w:p w14:paraId="33E5A385" w14:textId="77777777" w:rsidR="00674BE6" w:rsidRPr="008C3067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C3067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8C3067">
        <w:rPr>
          <w:rFonts w:ascii="Consolas" w:hAnsi="Consolas" w:cs="Times New Roman"/>
          <w:color w:val="569CD6"/>
          <w:sz w:val="21"/>
          <w:szCs w:val="21"/>
        </w:rPr>
        <w:t>let</w:t>
      </w:r>
      <w:r w:rsidRPr="008C3067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8C3067">
        <w:rPr>
          <w:rFonts w:ascii="Consolas" w:hAnsi="Consolas" w:cs="Times New Roman"/>
          <w:color w:val="9CDCFE"/>
          <w:sz w:val="21"/>
          <w:szCs w:val="21"/>
        </w:rPr>
        <w:t>req</w:t>
      </w:r>
      <w:r w:rsidRPr="008C3067">
        <w:rPr>
          <w:rFonts w:ascii="Consolas" w:hAnsi="Consolas" w:cs="Times New Roman"/>
          <w:color w:val="D4D4D4"/>
          <w:sz w:val="21"/>
          <w:szCs w:val="21"/>
        </w:rPr>
        <w:t xml:space="preserve"> = </w:t>
      </w:r>
      <w:r w:rsidRPr="008C3067">
        <w:rPr>
          <w:rFonts w:ascii="Consolas" w:hAnsi="Consolas" w:cs="Times New Roman"/>
          <w:color w:val="569CD6"/>
          <w:sz w:val="21"/>
          <w:szCs w:val="21"/>
        </w:rPr>
        <w:t>this</w:t>
      </w:r>
      <w:r w:rsidRPr="008C3067">
        <w:rPr>
          <w:rFonts w:ascii="Consolas" w:hAnsi="Consolas" w:cs="Times New Roman"/>
          <w:color w:val="D4D4D4"/>
          <w:sz w:val="21"/>
          <w:szCs w:val="21"/>
        </w:rPr>
        <w:t>.</w:t>
      </w:r>
      <w:r w:rsidRPr="008C3067">
        <w:rPr>
          <w:rFonts w:ascii="Consolas" w:hAnsi="Consolas" w:cs="Times New Roman"/>
          <w:color w:val="9CDCFE"/>
          <w:sz w:val="21"/>
          <w:szCs w:val="21"/>
        </w:rPr>
        <w:t>http</w:t>
      </w:r>
    </w:p>
    <w:p w14:paraId="0BBEED2D" w14:textId="77777777" w:rsidR="00674BE6" w:rsidRPr="008C3067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C3067">
        <w:rPr>
          <w:rFonts w:ascii="Consolas" w:hAnsi="Consolas" w:cs="Times New Roman"/>
          <w:color w:val="D4D4D4"/>
          <w:sz w:val="21"/>
          <w:szCs w:val="21"/>
        </w:rPr>
        <w:t xml:space="preserve">                    .</w:t>
      </w:r>
      <w:r w:rsidRPr="008C3067">
        <w:rPr>
          <w:rFonts w:ascii="Consolas" w:hAnsi="Consolas" w:cs="Times New Roman"/>
          <w:color w:val="DCDCAA"/>
          <w:sz w:val="21"/>
          <w:szCs w:val="21"/>
        </w:rPr>
        <w:t>get</w:t>
      </w:r>
      <w:r w:rsidRPr="008C3067">
        <w:rPr>
          <w:rFonts w:ascii="Consolas" w:hAnsi="Consolas" w:cs="Times New Roman"/>
          <w:color w:val="D4D4D4"/>
          <w:sz w:val="21"/>
          <w:szCs w:val="21"/>
        </w:rPr>
        <w:t>(</w:t>
      </w:r>
      <w:r w:rsidRPr="008C3067">
        <w:rPr>
          <w:rFonts w:ascii="Consolas" w:hAnsi="Consolas" w:cs="Times New Roman"/>
          <w:color w:val="9CDCFE"/>
          <w:sz w:val="21"/>
          <w:szCs w:val="21"/>
        </w:rPr>
        <w:t>url</w:t>
      </w:r>
      <w:r w:rsidRPr="008C3067">
        <w:rPr>
          <w:rFonts w:ascii="Consolas" w:hAnsi="Consolas" w:cs="Times New Roman"/>
          <w:color w:val="D4D4D4"/>
          <w:sz w:val="21"/>
          <w:szCs w:val="21"/>
        </w:rPr>
        <w:t>)</w:t>
      </w:r>
    </w:p>
    <w:p w14:paraId="369D923E" w14:textId="77777777" w:rsidR="00674BE6" w:rsidRPr="008C3067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C3067">
        <w:rPr>
          <w:rFonts w:ascii="Consolas" w:hAnsi="Consolas" w:cs="Times New Roman"/>
          <w:color w:val="D4D4D4"/>
          <w:sz w:val="21"/>
          <w:szCs w:val="21"/>
        </w:rPr>
        <w:t xml:space="preserve">                    .</w:t>
      </w:r>
      <w:r w:rsidRPr="008C3067">
        <w:rPr>
          <w:rFonts w:ascii="Consolas" w:hAnsi="Consolas" w:cs="Times New Roman"/>
          <w:color w:val="DCDCAA"/>
          <w:sz w:val="21"/>
          <w:szCs w:val="21"/>
        </w:rPr>
        <w:t>map</w:t>
      </w:r>
      <w:r w:rsidRPr="008C3067">
        <w:rPr>
          <w:rFonts w:ascii="Consolas" w:hAnsi="Consolas" w:cs="Times New Roman"/>
          <w:color w:val="D4D4D4"/>
          <w:sz w:val="21"/>
          <w:szCs w:val="21"/>
        </w:rPr>
        <w:t>((</w:t>
      </w:r>
      <w:r w:rsidRPr="008C3067">
        <w:rPr>
          <w:rFonts w:ascii="Consolas" w:hAnsi="Consolas" w:cs="Times New Roman"/>
          <w:color w:val="9CDCFE"/>
          <w:sz w:val="21"/>
          <w:szCs w:val="21"/>
        </w:rPr>
        <w:t>r</w:t>
      </w:r>
      <w:r w:rsidRPr="008C3067">
        <w:rPr>
          <w:rFonts w:ascii="Consolas" w:hAnsi="Consolas" w:cs="Times New Roman"/>
          <w:color w:val="D4D4D4"/>
          <w:sz w:val="21"/>
          <w:szCs w:val="21"/>
        </w:rPr>
        <w:t xml:space="preserve">: </w:t>
      </w:r>
      <w:r w:rsidRPr="008C3067">
        <w:rPr>
          <w:rFonts w:ascii="Consolas" w:hAnsi="Consolas" w:cs="Times New Roman"/>
          <w:color w:val="4EC9B0"/>
          <w:sz w:val="21"/>
          <w:szCs w:val="21"/>
        </w:rPr>
        <w:t>Response</w:t>
      </w:r>
      <w:r w:rsidRPr="008C3067">
        <w:rPr>
          <w:rFonts w:ascii="Consolas" w:hAnsi="Consolas" w:cs="Times New Roman"/>
          <w:color w:val="D4D4D4"/>
          <w:sz w:val="21"/>
          <w:szCs w:val="21"/>
        </w:rPr>
        <w:t>)</w:t>
      </w:r>
      <w:r w:rsidRPr="008C3067">
        <w:rPr>
          <w:rFonts w:ascii="Consolas" w:hAnsi="Consolas" w:cs="Times New Roman"/>
          <w:color w:val="569CD6"/>
          <w:sz w:val="21"/>
          <w:szCs w:val="21"/>
        </w:rPr>
        <w:t>=&gt;</w:t>
      </w:r>
      <w:r w:rsidRPr="008C3067">
        <w:rPr>
          <w:rFonts w:ascii="Consolas" w:hAnsi="Consolas" w:cs="Times New Roman"/>
          <w:color w:val="9CDCFE"/>
          <w:sz w:val="21"/>
          <w:szCs w:val="21"/>
        </w:rPr>
        <w:t>r</w:t>
      </w:r>
      <w:r w:rsidRPr="008C3067">
        <w:rPr>
          <w:rFonts w:ascii="Consolas" w:hAnsi="Consolas" w:cs="Times New Roman"/>
          <w:color w:val="D4D4D4"/>
          <w:sz w:val="21"/>
          <w:szCs w:val="21"/>
        </w:rPr>
        <w:t>.</w:t>
      </w:r>
      <w:r w:rsidRPr="008C3067">
        <w:rPr>
          <w:rFonts w:ascii="Consolas" w:hAnsi="Consolas" w:cs="Times New Roman"/>
          <w:color w:val="DCDCAA"/>
          <w:sz w:val="21"/>
          <w:szCs w:val="21"/>
        </w:rPr>
        <w:t>json</w:t>
      </w:r>
      <w:r w:rsidRPr="008C3067">
        <w:rPr>
          <w:rFonts w:ascii="Consolas" w:hAnsi="Consolas" w:cs="Times New Roman"/>
          <w:color w:val="D4D4D4"/>
          <w:sz w:val="21"/>
          <w:szCs w:val="21"/>
        </w:rPr>
        <w:t>());</w:t>
      </w:r>
    </w:p>
    <w:p w14:paraId="56002585" w14:textId="77777777" w:rsidR="00674BE6" w:rsidRPr="008C3067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C3067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8C3067">
        <w:rPr>
          <w:rFonts w:ascii="Consolas" w:hAnsi="Consolas" w:cs="Times New Roman"/>
          <w:color w:val="C586C0"/>
          <w:sz w:val="21"/>
          <w:szCs w:val="21"/>
        </w:rPr>
        <w:t>return</w:t>
      </w:r>
      <w:r w:rsidRPr="008C3067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8C3067">
        <w:rPr>
          <w:rFonts w:ascii="Consolas" w:hAnsi="Consolas" w:cs="Times New Roman"/>
          <w:color w:val="9CDCFE"/>
          <w:sz w:val="21"/>
          <w:szCs w:val="21"/>
        </w:rPr>
        <w:t>req</w:t>
      </w:r>
      <w:r w:rsidRPr="008C3067">
        <w:rPr>
          <w:rFonts w:ascii="Consolas" w:hAnsi="Consolas" w:cs="Times New Roman"/>
          <w:color w:val="D4D4D4"/>
          <w:sz w:val="21"/>
          <w:szCs w:val="21"/>
        </w:rPr>
        <w:t>;</w:t>
      </w:r>
    </w:p>
    <w:p w14:paraId="5EAC46B7" w14:textId="77777777" w:rsidR="00674BE6" w:rsidRPr="008C3067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</w:p>
    <w:p w14:paraId="1221CDCC" w14:textId="77777777" w:rsidR="00674BE6" w:rsidRPr="008C3067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C3067">
        <w:rPr>
          <w:rFonts w:ascii="Consolas" w:hAnsi="Consolas" w:cs="Times New Roman"/>
          <w:color w:val="D4D4D4"/>
          <w:sz w:val="21"/>
          <w:szCs w:val="21"/>
        </w:rPr>
        <w:t xml:space="preserve">    }</w:t>
      </w:r>
    </w:p>
    <w:p w14:paraId="35E0D37E" w14:textId="77777777" w:rsidR="00674BE6" w:rsidRDefault="00674BE6" w:rsidP="00674BE6">
      <w:r>
        <w:t xml:space="preserve">Ce code peut être </w:t>
      </w:r>
      <w:r w:rsidRPr="008C3067">
        <w:rPr>
          <w:i/>
        </w:rPr>
        <w:t>copier/coller</w:t>
      </w:r>
    </w:p>
    <w:p w14:paraId="0D1E4E16" w14:textId="77777777" w:rsidR="00674BE6" w:rsidRDefault="00674BE6" w:rsidP="00674BE6">
      <w:r w:rsidRPr="00232541">
        <w:rPr>
          <w:b/>
        </w:rPr>
        <w:t>Remarque</w:t>
      </w:r>
      <w:r>
        <w:t xml:space="preserve"> : ce code ne se distingue de la méthode </w:t>
      </w:r>
      <w:r w:rsidRPr="006D2997">
        <w:rPr>
          <w:i/>
        </w:rPr>
        <w:t>connexion</w:t>
      </w:r>
      <w:r>
        <w:t xml:space="preserve"> déjà présente que par l’URL du service REST (valeur de la variable </w:t>
      </w:r>
      <w:r w:rsidRPr="006D2997">
        <w:rPr>
          <w:i/>
        </w:rPr>
        <w:t>url</w:t>
      </w:r>
      <w:r>
        <w:t>).</w:t>
      </w:r>
    </w:p>
    <w:p w14:paraId="5EA65624" w14:textId="77777777" w:rsidR="00674BE6" w:rsidRDefault="00674BE6" w:rsidP="00674BE6"/>
    <w:p w14:paraId="2E438D1A" w14:textId="77777777" w:rsidR="00674BE6" w:rsidRDefault="00674BE6" w:rsidP="00674BE6">
      <w:pPr>
        <w:pStyle w:val="Sous-titre"/>
      </w:pPr>
      <w:r>
        <w:t>1.b) Le fichier HTML évolution1</w:t>
      </w:r>
    </w:p>
    <w:p w14:paraId="7088F91B" w14:textId="77777777" w:rsidR="00674BE6" w:rsidRDefault="00674BE6" w:rsidP="00674BE6"/>
    <w:p w14:paraId="51C978C5" w14:textId="77777777" w:rsidR="00674BE6" w:rsidRDefault="00674BE6" w:rsidP="00674BE6">
      <w:r>
        <w:t xml:space="preserve">L’ensemble du code HTML va être inséré dans le fichier app.medecin.html. </w:t>
      </w:r>
    </w:p>
    <w:p w14:paraId="392AF010" w14:textId="77777777" w:rsidR="00674BE6" w:rsidRPr="00C414C9" w:rsidRDefault="00674BE6" w:rsidP="00674BE6">
      <w:r>
        <w:t>Cette évolution correspond à la figure 1 présente plus haut.</w:t>
      </w:r>
    </w:p>
    <w:p w14:paraId="3F486F21" w14:textId="77777777" w:rsidR="00674BE6" w:rsidRDefault="00674BE6" w:rsidP="00674BE6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BE6" w14:paraId="0CCE9CC4" w14:textId="77777777" w:rsidTr="0075570C">
        <w:tc>
          <w:tcPr>
            <w:tcW w:w="9060" w:type="dxa"/>
          </w:tcPr>
          <w:p w14:paraId="58DC0C3E" w14:textId="77777777" w:rsidR="00674BE6" w:rsidRDefault="00674BE6" w:rsidP="0075570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FF6F29C" wp14:editId="6FC64E65">
                      <wp:simplePos x="0" y="0"/>
                      <wp:positionH relativeFrom="column">
                        <wp:posOffset>2479040</wp:posOffset>
                      </wp:positionH>
                      <wp:positionV relativeFrom="paragraph">
                        <wp:posOffset>1494790</wp:posOffset>
                      </wp:positionV>
                      <wp:extent cx="1895475" cy="914400"/>
                      <wp:effectExtent l="38100" t="0" r="28575" b="57150"/>
                      <wp:wrapNone/>
                      <wp:docPr id="95" name="Connecteur droit avec flèche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95475" cy="914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A58DD9" id="Connecteur droit avec flèche 95" o:spid="_x0000_s1026" type="#_x0000_t32" style="position:absolute;margin-left:195.2pt;margin-top:117.7pt;width:149.25pt;height:1in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5BA5F1F" wp14:editId="79DFE76C">
                      <wp:simplePos x="0" y="0"/>
                      <wp:positionH relativeFrom="column">
                        <wp:posOffset>4012565</wp:posOffset>
                      </wp:positionH>
                      <wp:positionV relativeFrom="paragraph">
                        <wp:posOffset>970915</wp:posOffset>
                      </wp:positionV>
                      <wp:extent cx="1333500" cy="523875"/>
                      <wp:effectExtent l="0" t="0" r="19050" b="28575"/>
                      <wp:wrapNone/>
                      <wp:docPr id="94" name="Zone de texte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33500" cy="523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4154633" w14:textId="77777777" w:rsidR="00674BE6" w:rsidRDefault="00674BE6" w:rsidP="00674BE6">
                                  <w:pPr>
                                    <w:jc w:val="left"/>
                                  </w:pPr>
                                  <w:r>
                                    <w:t>Navbar masquée sur la figure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5BA5F1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94" o:spid="_x0000_s1026" type="#_x0000_t202" style="position:absolute;left:0;text-align:left;margin-left:315.95pt;margin-top:76.45pt;width:105pt;height:41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" fillcolor="white [3201]" strokeweight=".5pt">
                      <v:textbox>
                        <w:txbxContent>
                          <w:p w14:paraId="34154633" w14:textId="77777777" w:rsidR="00674BE6" w:rsidRDefault="00674BE6" w:rsidP="00674BE6">
                            <w:pPr>
                              <w:jc w:val="left"/>
                            </w:pPr>
                            <w:r>
                              <w:t>Navbar masquée sur la figure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DBE1F29" wp14:editId="21BE245D">
                      <wp:simplePos x="0" y="0"/>
                      <wp:positionH relativeFrom="column">
                        <wp:posOffset>1812290</wp:posOffset>
                      </wp:positionH>
                      <wp:positionV relativeFrom="paragraph">
                        <wp:posOffset>1142365</wp:posOffset>
                      </wp:positionV>
                      <wp:extent cx="161925" cy="2838450"/>
                      <wp:effectExtent l="76200" t="0" r="28575" b="57150"/>
                      <wp:wrapNone/>
                      <wp:docPr id="93" name="Connecteur droit avec flèche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1925" cy="2838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AACEF1" id="Connecteur droit avec flèche 93" o:spid="_x0000_s1026" type="#_x0000_t32" style="position:absolute;margin-left:142.7pt;margin-top:89.95pt;width:12.75pt;height:223.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685CDAB" wp14:editId="262FD058">
                      <wp:simplePos x="0" y="0"/>
                      <wp:positionH relativeFrom="column">
                        <wp:posOffset>926465</wp:posOffset>
                      </wp:positionH>
                      <wp:positionV relativeFrom="paragraph">
                        <wp:posOffset>904239</wp:posOffset>
                      </wp:positionV>
                      <wp:extent cx="933450" cy="1152525"/>
                      <wp:effectExtent l="38100" t="0" r="19050" b="47625"/>
                      <wp:wrapNone/>
                      <wp:docPr id="92" name="Connecteur droit avec flèche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33450" cy="1152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B270BB" id="Connecteur droit avec flèche 92" o:spid="_x0000_s1026" type="#_x0000_t32" style="position:absolute;margin-left:72.95pt;margin-top:71.2pt;width:73.5pt;height:90.7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35894CA" wp14:editId="4850D489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608965</wp:posOffset>
                      </wp:positionV>
                      <wp:extent cx="1581150" cy="1066800"/>
                      <wp:effectExtent l="38100" t="0" r="19050" b="57150"/>
                      <wp:wrapNone/>
                      <wp:docPr id="54" name="Connecteur droit avec flèch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81150" cy="1066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20DDE1" id="Connecteur droit avec flèche 54" o:spid="_x0000_s1026" type="#_x0000_t32" style="position:absolute;margin-left:44.45pt;margin-top:47.95pt;width:124.5pt;height:84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FF66CBA" wp14:editId="0BB5F710">
                  <wp:extent cx="1952625" cy="1702689"/>
                  <wp:effectExtent l="19050" t="19050" r="9525" b="12065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3107" cy="1711829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BE6" w14:paraId="3F8F80BA" w14:textId="77777777" w:rsidTr="0075570C">
        <w:tc>
          <w:tcPr>
            <w:tcW w:w="9060" w:type="dxa"/>
          </w:tcPr>
          <w:p w14:paraId="6D60B071" w14:textId="77777777" w:rsidR="00674BE6" w:rsidRPr="00232541" w:rsidRDefault="00674BE6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&lt;</w:t>
            </w:r>
            <w:r w:rsidRPr="00232541">
              <w:rPr>
                <w:rFonts w:ascii="Consolas" w:hAnsi="Consolas" w:cs="Times New Roman"/>
                <w:color w:val="569CD6"/>
                <w:sz w:val="21"/>
                <w:szCs w:val="21"/>
              </w:rPr>
              <w:t>my-navbar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&gt;&lt;/</w:t>
            </w:r>
            <w:r w:rsidRPr="00232541">
              <w:rPr>
                <w:rFonts w:ascii="Consolas" w:hAnsi="Consolas" w:cs="Times New Roman"/>
                <w:color w:val="569CD6"/>
                <w:sz w:val="21"/>
                <w:szCs w:val="21"/>
              </w:rPr>
              <w:t>my-navbar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&gt;</w:t>
            </w:r>
          </w:p>
          <w:p w14:paraId="315DC375" w14:textId="77777777" w:rsidR="00674BE6" w:rsidRPr="00232541" w:rsidRDefault="00674BE6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&lt;</w:t>
            </w:r>
            <w:r w:rsidRPr="00232541">
              <w:rPr>
                <w:rFonts w:ascii="Consolas" w:hAnsi="Consolas" w:cs="Times New Roman"/>
                <w:color w:val="569CD6"/>
                <w:sz w:val="21"/>
                <w:szCs w:val="21"/>
              </w:rPr>
              <w:t>h2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&gt;</w:t>
            </w:r>
          </w:p>
          <w:p w14:paraId="75202243" w14:textId="77777777" w:rsidR="00674BE6" w:rsidRPr="00232541" w:rsidRDefault="00674BE6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   {{legende}}</w:t>
            </w:r>
          </w:p>
          <w:p w14:paraId="6CCF5E78" w14:textId="77777777" w:rsidR="00674BE6" w:rsidRPr="00232541" w:rsidRDefault="00674BE6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&lt;/</w:t>
            </w:r>
            <w:r w:rsidRPr="00232541">
              <w:rPr>
                <w:rFonts w:ascii="Consolas" w:hAnsi="Consolas" w:cs="Times New Roman"/>
                <w:color w:val="569CD6"/>
                <w:sz w:val="21"/>
                <w:szCs w:val="21"/>
              </w:rPr>
              <w:t>h2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&gt;</w:t>
            </w:r>
          </w:p>
          <w:p w14:paraId="6A6824CA" w14:textId="77777777" w:rsidR="00674BE6" w:rsidRPr="00232541" w:rsidRDefault="00674BE6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&lt;</w:t>
            </w:r>
            <w:r w:rsidRPr="00232541">
              <w:rPr>
                <w:rFonts w:ascii="Consolas" w:hAnsi="Consolas" w:cs="Times New Roman"/>
                <w:color w:val="569CD6"/>
                <w:sz w:val="21"/>
                <w:szCs w:val="21"/>
              </w:rPr>
              <w:t>nav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</w:t>
            </w:r>
            <w:r w:rsidRPr="00232541">
              <w:rPr>
                <w:rFonts w:ascii="Consolas" w:hAnsi="Consolas" w:cs="Times New Roman"/>
                <w:color w:val="9CDCFE"/>
                <w:sz w:val="21"/>
                <w:szCs w:val="21"/>
              </w:rPr>
              <w:t>class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>=</w:t>
            </w:r>
            <w:r w:rsidRPr="00232541">
              <w:rPr>
                <w:rFonts w:ascii="Consolas" w:hAnsi="Consolas" w:cs="Times New Roman"/>
                <w:color w:val="CE9178"/>
                <w:sz w:val="21"/>
                <w:szCs w:val="21"/>
              </w:rPr>
              <w:t>"navbar navbar-inverse"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[</w:t>
            </w:r>
            <w:r w:rsidRPr="00232541">
              <w:rPr>
                <w:rFonts w:ascii="Consolas" w:hAnsi="Consolas" w:cs="Times New Roman"/>
                <w:color w:val="9CDCFE"/>
                <w:sz w:val="21"/>
                <w:szCs w:val="21"/>
              </w:rPr>
              <w:t>hidden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>]=</w:t>
            </w:r>
            <w:r w:rsidRPr="00232541">
              <w:rPr>
                <w:rFonts w:ascii="Consolas" w:hAnsi="Consolas" w:cs="Times New Roman"/>
                <w:color w:val="CE9178"/>
                <w:sz w:val="21"/>
                <w:szCs w:val="21"/>
              </w:rPr>
              <w:t>"estCacheMenu"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&gt;</w:t>
            </w:r>
          </w:p>
          <w:p w14:paraId="38585BAF" w14:textId="77777777" w:rsidR="00674BE6" w:rsidRPr="00232541" w:rsidRDefault="00674BE6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   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&lt;</w:t>
            </w:r>
            <w:r w:rsidRPr="00232541">
              <w:rPr>
                <w:rFonts w:ascii="Consolas" w:hAnsi="Consolas" w:cs="Times New Roman"/>
                <w:color w:val="569CD6"/>
                <w:sz w:val="21"/>
                <w:szCs w:val="21"/>
              </w:rPr>
              <w:t>ul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</w:t>
            </w:r>
            <w:r w:rsidRPr="00232541">
              <w:rPr>
                <w:rFonts w:ascii="Consolas" w:hAnsi="Consolas" w:cs="Times New Roman"/>
                <w:color w:val="9CDCFE"/>
                <w:sz w:val="21"/>
                <w:szCs w:val="21"/>
              </w:rPr>
              <w:t>class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>=</w:t>
            </w:r>
            <w:r w:rsidRPr="00232541">
              <w:rPr>
                <w:rFonts w:ascii="Consolas" w:hAnsi="Consolas" w:cs="Times New Roman"/>
                <w:color w:val="CE9178"/>
                <w:sz w:val="21"/>
                <w:szCs w:val="21"/>
              </w:rPr>
              <w:t>"nav navbar-nav"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</w:t>
            </w:r>
          </w:p>
          <w:p w14:paraId="30C21D8B" w14:textId="77777777" w:rsidR="00674BE6" w:rsidRPr="00232541" w:rsidRDefault="00674BE6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       </w:t>
            </w:r>
            <w:r w:rsidRPr="00232541">
              <w:rPr>
                <w:rFonts w:ascii="Consolas" w:hAnsi="Consolas" w:cs="Times New Roman"/>
                <w:color w:val="9CDCFE"/>
                <w:sz w:val="21"/>
                <w:szCs w:val="21"/>
              </w:rPr>
              <w:t>style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>=</w:t>
            </w:r>
            <w:r w:rsidRPr="00232541">
              <w:rPr>
                <w:rFonts w:ascii="Consolas" w:hAnsi="Consolas" w:cs="Times New Roman"/>
                <w:color w:val="CE9178"/>
                <w:sz w:val="21"/>
                <w:szCs w:val="21"/>
              </w:rPr>
              <w:t>"display:flex; flex-direction:row;</w:t>
            </w:r>
          </w:p>
          <w:p w14:paraId="21F43697" w14:textId="77777777" w:rsidR="00674BE6" w:rsidRPr="00232541" w:rsidRDefault="00674BE6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232541">
              <w:rPr>
                <w:rFonts w:ascii="Consolas" w:hAnsi="Consolas" w:cs="Times New Roman"/>
                <w:color w:val="CE9178"/>
                <w:sz w:val="21"/>
                <w:szCs w:val="21"/>
              </w:rPr>
              <w:t xml:space="preserve">             justify-content: center"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&gt;</w:t>
            </w:r>
          </w:p>
          <w:p w14:paraId="30DEF135" w14:textId="77777777" w:rsidR="00674BE6" w:rsidRPr="00232541" w:rsidRDefault="00674BE6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       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&lt;</w:t>
            </w:r>
            <w:r w:rsidRPr="00232541">
              <w:rPr>
                <w:rFonts w:ascii="Consolas" w:hAnsi="Consolas" w:cs="Times New Roman"/>
                <w:color w:val="569CD6"/>
                <w:sz w:val="21"/>
                <w:szCs w:val="21"/>
              </w:rPr>
              <w:t>li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&gt;&lt;</w:t>
            </w:r>
            <w:r w:rsidRPr="00232541">
              <w:rPr>
                <w:rFonts w:ascii="Consolas" w:hAnsi="Consolas" w:cs="Times New Roman"/>
                <w:color w:val="569CD6"/>
                <w:sz w:val="21"/>
                <w:szCs w:val="21"/>
              </w:rPr>
              <w:t>a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(</w:t>
            </w:r>
            <w:r w:rsidRPr="00232541">
              <w:rPr>
                <w:rFonts w:ascii="Consolas" w:hAnsi="Consolas" w:cs="Times New Roman"/>
                <w:color w:val="9CDCFE"/>
                <w:sz w:val="21"/>
                <w:szCs w:val="21"/>
              </w:rPr>
              <w:t>click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>)=</w:t>
            </w:r>
            <w:r w:rsidRPr="00232541">
              <w:rPr>
                <w:rFonts w:ascii="Consolas" w:hAnsi="Consolas" w:cs="Times New Roman"/>
                <w:color w:val="CE9178"/>
                <w:sz w:val="21"/>
                <w:szCs w:val="21"/>
              </w:rPr>
              <w:t>"derniersRapports()"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&gt;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>Derniers rapports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&lt;/</w:t>
            </w:r>
            <w:r w:rsidRPr="00232541">
              <w:rPr>
                <w:rFonts w:ascii="Consolas" w:hAnsi="Consolas" w:cs="Times New Roman"/>
                <w:color w:val="569CD6"/>
                <w:sz w:val="21"/>
                <w:szCs w:val="21"/>
              </w:rPr>
              <w:t>a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&gt;&lt;/</w:t>
            </w:r>
            <w:r w:rsidRPr="00232541">
              <w:rPr>
                <w:rFonts w:ascii="Consolas" w:hAnsi="Consolas" w:cs="Times New Roman"/>
                <w:color w:val="569CD6"/>
                <w:sz w:val="21"/>
                <w:szCs w:val="21"/>
              </w:rPr>
              <w:t>li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&gt;</w:t>
            </w:r>
          </w:p>
          <w:p w14:paraId="73D85A7D" w14:textId="77777777" w:rsidR="00674BE6" w:rsidRPr="00232541" w:rsidRDefault="00674BE6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       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&lt;</w:t>
            </w:r>
            <w:r w:rsidRPr="00232541">
              <w:rPr>
                <w:rFonts w:ascii="Consolas" w:hAnsi="Consolas" w:cs="Times New Roman"/>
                <w:color w:val="569CD6"/>
                <w:sz w:val="21"/>
                <w:szCs w:val="21"/>
              </w:rPr>
              <w:t>li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&gt;&lt;</w:t>
            </w:r>
            <w:r w:rsidRPr="00232541">
              <w:rPr>
                <w:rFonts w:ascii="Consolas" w:hAnsi="Consolas" w:cs="Times New Roman"/>
                <w:color w:val="569CD6"/>
                <w:sz w:val="21"/>
                <w:szCs w:val="21"/>
              </w:rPr>
              <w:t>a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(</w:t>
            </w:r>
            <w:r w:rsidRPr="00232541">
              <w:rPr>
                <w:rFonts w:ascii="Consolas" w:hAnsi="Consolas" w:cs="Times New Roman"/>
                <w:color w:val="9CDCFE"/>
                <w:sz w:val="21"/>
                <w:szCs w:val="21"/>
              </w:rPr>
              <w:t>click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>)=</w:t>
            </w:r>
            <w:r w:rsidRPr="00232541">
              <w:rPr>
                <w:rFonts w:ascii="Consolas" w:hAnsi="Consolas" w:cs="Times New Roman"/>
                <w:color w:val="CE9178"/>
                <w:sz w:val="21"/>
                <w:szCs w:val="21"/>
              </w:rPr>
              <w:t>"majMedecin()"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&gt;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>MAJ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&lt;/</w:t>
            </w:r>
            <w:r w:rsidRPr="00232541">
              <w:rPr>
                <w:rFonts w:ascii="Consolas" w:hAnsi="Consolas" w:cs="Times New Roman"/>
                <w:color w:val="569CD6"/>
                <w:sz w:val="21"/>
                <w:szCs w:val="21"/>
              </w:rPr>
              <w:t>a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&gt;&lt;/</w:t>
            </w:r>
            <w:r w:rsidRPr="00232541">
              <w:rPr>
                <w:rFonts w:ascii="Consolas" w:hAnsi="Consolas" w:cs="Times New Roman"/>
                <w:color w:val="569CD6"/>
                <w:sz w:val="21"/>
                <w:szCs w:val="21"/>
              </w:rPr>
              <w:t>li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&gt;</w:t>
            </w:r>
          </w:p>
          <w:p w14:paraId="4E145E40" w14:textId="77777777" w:rsidR="00674BE6" w:rsidRPr="00232541" w:rsidRDefault="00674BE6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   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&lt;/</w:t>
            </w:r>
            <w:r w:rsidRPr="00232541">
              <w:rPr>
                <w:rFonts w:ascii="Consolas" w:hAnsi="Consolas" w:cs="Times New Roman"/>
                <w:color w:val="569CD6"/>
                <w:sz w:val="21"/>
                <w:szCs w:val="21"/>
              </w:rPr>
              <w:t>ul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&gt;</w:t>
            </w:r>
          </w:p>
          <w:p w14:paraId="7E70AC5D" w14:textId="77777777" w:rsidR="00674BE6" w:rsidRPr="00232541" w:rsidRDefault="00674BE6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&lt;/</w:t>
            </w:r>
            <w:r w:rsidRPr="00232541">
              <w:rPr>
                <w:rFonts w:ascii="Consolas" w:hAnsi="Consolas" w:cs="Times New Roman"/>
                <w:color w:val="569CD6"/>
                <w:sz w:val="21"/>
                <w:szCs w:val="21"/>
              </w:rPr>
              <w:t>nav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&gt;</w:t>
            </w:r>
          </w:p>
          <w:p w14:paraId="43917A4D" w14:textId="77777777" w:rsidR="00674BE6" w:rsidRPr="00232541" w:rsidRDefault="00674BE6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&lt;</w:t>
            </w:r>
            <w:r w:rsidRPr="00232541">
              <w:rPr>
                <w:rFonts w:ascii="Consolas" w:hAnsi="Consolas" w:cs="Times New Roman"/>
                <w:color w:val="569CD6"/>
                <w:sz w:val="21"/>
                <w:szCs w:val="21"/>
              </w:rPr>
              <w:t>div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</w:t>
            </w:r>
            <w:r w:rsidRPr="00232541">
              <w:rPr>
                <w:rFonts w:ascii="Consolas" w:hAnsi="Consolas" w:cs="Times New Roman"/>
                <w:color w:val="9CDCFE"/>
                <w:sz w:val="21"/>
                <w:szCs w:val="21"/>
              </w:rPr>
              <w:t>class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>=</w:t>
            </w:r>
            <w:r w:rsidRPr="00232541">
              <w:rPr>
                <w:rFonts w:ascii="Consolas" w:hAnsi="Consolas" w:cs="Times New Roman"/>
                <w:color w:val="CE9178"/>
                <w:sz w:val="21"/>
                <w:szCs w:val="21"/>
              </w:rPr>
              <w:t>"col-lg-6"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&gt;</w:t>
            </w:r>
          </w:p>
          <w:p w14:paraId="3F0DA208" w14:textId="77777777" w:rsidR="00674BE6" w:rsidRPr="00232541" w:rsidRDefault="00674BE6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   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&lt;</w:t>
            </w:r>
            <w:r w:rsidRPr="00232541">
              <w:rPr>
                <w:rFonts w:ascii="Consolas" w:hAnsi="Consolas" w:cs="Times New Roman"/>
                <w:color w:val="569CD6"/>
                <w:sz w:val="21"/>
                <w:szCs w:val="21"/>
              </w:rPr>
              <w:t>div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</w:t>
            </w:r>
            <w:r w:rsidRPr="00232541">
              <w:rPr>
                <w:rFonts w:ascii="Consolas" w:hAnsi="Consolas" w:cs="Times New Roman"/>
                <w:color w:val="9CDCFE"/>
                <w:sz w:val="21"/>
                <w:szCs w:val="21"/>
              </w:rPr>
              <w:t>class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>=</w:t>
            </w:r>
            <w:r w:rsidRPr="00232541">
              <w:rPr>
                <w:rFonts w:ascii="Consolas" w:hAnsi="Consolas" w:cs="Times New Roman"/>
                <w:color w:val="CE9178"/>
                <w:sz w:val="21"/>
                <w:szCs w:val="21"/>
              </w:rPr>
              <w:t>"form-group"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&gt;</w:t>
            </w:r>
          </w:p>
          <w:p w14:paraId="090DE061" w14:textId="77777777" w:rsidR="00674BE6" w:rsidRPr="00232541" w:rsidRDefault="00674BE6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        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&lt;</w:t>
            </w:r>
            <w:r w:rsidRPr="00232541">
              <w:rPr>
                <w:rFonts w:ascii="Consolas" w:hAnsi="Consolas" w:cs="Times New Roman"/>
                <w:color w:val="569CD6"/>
                <w:sz w:val="21"/>
                <w:szCs w:val="21"/>
              </w:rPr>
              <w:t>input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</w:t>
            </w:r>
            <w:r w:rsidRPr="00232541">
              <w:rPr>
                <w:rFonts w:ascii="Consolas" w:hAnsi="Consolas" w:cs="Times New Roman"/>
                <w:color w:val="9CDCFE"/>
                <w:sz w:val="21"/>
                <w:szCs w:val="21"/>
              </w:rPr>
              <w:t>type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>=</w:t>
            </w:r>
            <w:r w:rsidRPr="00232541">
              <w:rPr>
                <w:rFonts w:ascii="Consolas" w:hAnsi="Consolas" w:cs="Times New Roman"/>
                <w:color w:val="CE9178"/>
                <w:sz w:val="21"/>
                <w:szCs w:val="21"/>
              </w:rPr>
              <w:t>"search"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</w:t>
            </w:r>
            <w:r w:rsidRPr="00232541">
              <w:rPr>
                <w:rFonts w:ascii="Consolas" w:hAnsi="Consolas" w:cs="Times New Roman"/>
                <w:color w:val="9CDCFE"/>
                <w:sz w:val="21"/>
                <w:szCs w:val="21"/>
              </w:rPr>
              <w:t>placeholder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>=</w:t>
            </w:r>
            <w:r w:rsidRPr="00232541">
              <w:rPr>
                <w:rFonts w:ascii="Consolas" w:hAnsi="Consolas" w:cs="Times New Roman"/>
                <w:color w:val="CE9178"/>
                <w:sz w:val="21"/>
                <w:szCs w:val="21"/>
              </w:rPr>
              <w:t>"Nom du médecin..."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</w:t>
            </w:r>
          </w:p>
          <w:p w14:paraId="7465AA0C" w14:textId="77777777" w:rsidR="00674BE6" w:rsidRPr="00232541" w:rsidRDefault="00674BE6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        [(</w:t>
            </w:r>
            <w:r w:rsidRPr="00232541">
              <w:rPr>
                <w:rFonts w:ascii="Consolas" w:hAnsi="Consolas" w:cs="Times New Roman"/>
                <w:color w:val="9CDCFE"/>
                <w:sz w:val="21"/>
                <w:szCs w:val="21"/>
              </w:rPr>
              <w:t>ngModel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>)]=</w:t>
            </w:r>
            <w:r w:rsidRPr="00232541">
              <w:rPr>
                <w:rFonts w:ascii="Consolas" w:hAnsi="Consolas" w:cs="Times New Roman"/>
                <w:color w:val="CE9178"/>
                <w:sz w:val="21"/>
                <w:szCs w:val="21"/>
              </w:rPr>
              <w:t>"nomMedecin"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(</w:t>
            </w:r>
            <w:r w:rsidRPr="00232541">
              <w:rPr>
                <w:rFonts w:ascii="Consolas" w:hAnsi="Consolas" w:cs="Times New Roman"/>
                <w:color w:val="9CDCFE"/>
                <w:sz w:val="21"/>
                <w:szCs w:val="21"/>
              </w:rPr>
              <w:t>keyup</w:t>
            </w: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>)=</w:t>
            </w:r>
            <w:r w:rsidRPr="00232541">
              <w:rPr>
                <w:rFonts w:ascii="Consolas" w:hAnsi="Consolas" w:cs="Times New Roman"/>
                <w:color w:val="CE9178"/>
                <w:sz w:val="21"/>
                <w:szCs w:val="21"/>
              </w:rPr>
              <w:t>"charger()"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 xml:space="preserve"> /&gt;</w:t>
            </w:r>
          </w:p>
          <w:p w14:paraId="7B399321" w14:textId="77777777" w:rsidR="00674BE6" w:rsidRPr="00232541" w:rsidRDefault="00674BE6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232541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   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&lt;/</w:t>
            </w:r>
            <w:r w:rsidRPr="00232541">
              <w:rPr>
                <w:rFonts w:ascii="Consolas" w:hAnsi="Consolas" w:cs="Times New Roman"/>
                <w:color w:val="569CD6"/>
                <w:sz w:val="21"/>
                <w:szCs w:val="21"/>
              </w:rPr>
              <w:t>div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&gt;</w:t>
            </w:r>
          </w:p>
          <w:p w14:paraId="6ACE5418" w14:textId="77777777" w:rsidR="00674BE6" w:rsidRPr="00232541" w:rsidRDefault="00674BE6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&lt;/</w:t>
            </w:r>
            <w:r w:rsidRPr="00232541">
              <w:rPr>
                <w:rFonts w:ascii="Consolas" w:hAnsi="Consolas" w:cs="Times New Roman"/>
                <w:color w:val="569CD6"/>
                <w:sz w:val="21"/>
                <w:szCs w:val="21"/>
              </w:rPr>
              <w:t>div</w:t>
            </w:r>
            <w:r w:rsidRPr="00232541">
              <w:rPr>
                <w:rFonts w:ascii="Consolas" w:hAnsi="Consolas" w:cs="Times New Roman"/>
                <w:color w:val="808080"/>
                <w:sz w:val="21"/>
                <w:szCs w:val="21"/>
              </w:rPr>
              <w:t>&gt;</w:t>
            </w:r>
          </w:p>
          <w:p w14:paraId="087D0758" w14:textId="77777777" w:rsidR="00674BE6" w:rsidRDefault="00674BE6" w:rsidP="0075570C">
            <w:r>
              <w:t xml:space="preserve">Ce code peut être </w:t>
            </w:r>
            <w:r w:rsidRPr="00232541">
              <w:rPr>
                <w:i/>
              </w:rPr>
              <w:t>copier/coller</w:t>
            </w:r>
            <w:r>
              <w:t>.</w:t>
            </w:r>
          </w:p>
        </w:tc>
      </w:tr>
    </w:tbl>
    <w:p w14:paraId="7F4A3D87" w14:textId="77777777" w:rsidR="00674BE6" w:rsidRDefault="00674BE6" w:rsidP="00674BE6"/>
    <w:p w14:paraId="7D7B1B9A" w14:textId="77777777" w:rsidR="00674BE6" w:rsidRDefault="00674BE6" w:rsidP="00674BE6">
      <w:r>
        <w:t>Les trois éléments principaux sont pointés :</w:t>
      </w:r>
    </w:p>
    <w:p w14:paraId="76DEE744" w14:textId="77777777" w:rsidR="00674BE6" w:rsidRDefault="00674BE6" w:rsidP="00674BE6"/>
    <w:p w14:paraId="605B1383" w14:textId="74E6C232" w:rsidR="00674BE6" w:rsidRDefault="00674BE6" w:rsidP="00674BE6">
      <w:pPr>
        <w:pStyle w:val="Paragraphedeliste"/>
        <w:numPr>
          <w:ilvl w:val="1"/>
          <w:numId w:val="30"/>
        </w:numPr>
      </w:pPr>
      <w:r>
        <w:t xml:space="preserve">le component </w:t>
      </w:r>
      <w:r w:rsidRPr="00A71C0B">
        <w:rPr>
          <w:i/>
        </w:rPr>
        <w:t>my-navbar</w:t>
      </w:r>
      <w:r>
        <w:rPr>
          <w:i/>
        </w:rPr>
        <w:t>,</w:t>
      </w:r>
    </w:p>
    <w:p w14:paraId="21087384" w14:textId="6BD073FB" w:rsidR="00674BE6" w:rsidRDefault="00674BE6" w:rsidP="00674BE6">
      <w:pPr>
        <w:pStyle w:val="Paragraphedeliste"/>
        <w:numPr>
          <w:ilvl w:val="1"/>
          <w:numId w:val="30"/>
        </w:numPr>
      </w:pPr>
      <w:r>
        <w:t xml:space="preserve">le menu (noir à droite) qui ne sera visible que lorsque l’on sélectionnera le médecin, on a utilisé des </w:t>
      </w:r>
      <w:r w:rsidRPr="00641A28">
        <w:t>classes</w:t>
      </w:r>
      <w:r w:rsidRPr="00A71C0B">
        <w:rPr>
          <w:i/>
        </w:rPr>
        <w:t xml:space="preserve"> </w:t>
      </w:r>
      <w:r>
        <w:rPr>
          <w:i/>
        </w:rPr>
        <w:t>B</w:t>
      </w:r>
      <w:r w:rsidRPr="00A71C0B">
        <w:rPr>
          <w:i/>
        </w:rPr>
        <w:t>ootstrap</w:t>
      </w:r>
      <w:r>
        <w:t>,</w:t>
      </w:r>
    </w:p>
    <w:p w14:paraId="5C444A25" w14:textId="77777777" w:rsidR="00674BE6" w:rsidRDefault="00674BE6" w:rsidP="00674BE6">
      <w:pPr>
        <w:pStyle w:val="Paragraphedeliste"/>
        <w:numPr>
          <w:ilvl w:val="1"/>
          <w:numId w:val="30"/>
        </w:numPr>
      </w:pPr>
      <w:r>
        <w:t>la zone de saisie.</w:t>
      </w:r>
    </w:p>
    <w:p w14:paraId="42DD5A50" w14:textId="77777777" w:rsidR="00674BE6" w:rsidRDefault="00674BE6" w:rsidP="00674BE6"/>
    <w:p w14:paraId="40DE85FB" w14:textId="77777777" w:rsidR="00674BE6" w:rsidRDefault="00674BE6" w:rsidP="00674BE6">
      <w:r>
        <w:t xml:space="preserve">Remarque : la méthode </w:t>
      </w:r>
      <w:r w:rsidRPr="00674BE6">
        <w:rPr>
          <w:i/>
        </w:rPr>
        <w:t>charger()</w:t>
      </w:r>
      <w:r>
        <w:t xml:space="preserve"> est associée à l’événement </w:t>
      </w:r>
      <w:r w:rsidRPr="00A71C0B">
        <w:rPr>
          <w:i/>
        </w:rPr>
        <w:t>keyup</w:t>
      </w:r>
      <w:r>
        <w:t xml:space="preserve">, préférable à l’événement </w:t>
      </w:r>
      <w:r w:rsidRPr="00A71C0B">
        <w:rPr>
          <w:i/>
        </w:rPr>
        <w:t>change</w:t>
      </w:r>
      <w:r>
        <w:t>.</w:t>
      </w:r>
    </w:p>
    <w:p w14:paraId="33C6BCA2" w14:textId="77777777" w:rsidR="00674BE6" w:rsidRDefault="00674BE6" w:rsidP="00674BE6">
      <w:r>
        <w:t>.</w:t>
      </w:r>
    </w:p>
    <w:p w14:paraId="6A3F7382" w14:textId="77777777" w:rsidR="00674BE6" w:rsidRDefault="00674BE6" w:rsidP="00674BE6"/>
    <w:p w14:paraId="1F3F2835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Travail à faire</w:t>
      </w:r>
    </w:p>
    <w:p w14:paraId="54F634E5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4582583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En observant ce code HTML, énumérer les champs et les méthodes qu’il faudra déclarer dans la classe associée </w:t>
      </w:r>
      <w:r>
        <w:rPr>
          <w:i/>
        </w:rPr>
        <w:t>MedecinsComponent</w:t>
      </w:r>
      <w:r>
        <w:t>.</w:t>
      </w:r>
    </w:p>
    <w:p w14:paraId="44A3D0C8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B8D595A" w14:textId="77777777" w:rsidR="00674BE6" w:rsidRDefault="00674BE6" w:rsidP="00674BE6"/>
    <w:p w14:paraId="58A9C396" w14:textId="77777777" w:rsidR="00674BE6" w:rsidRDefault="00674BE6" w:rsidP="00674BE6"/>
    <w:p w14:paraId="03C12EEF" w14:textId="77777777" w:rsidR="00674BE6" w:rsidRDefault="00674BE6" w:rsidP="00674BE6">
      <w:pPr>
        <w:pStyle w:val="Sous-titre"/>
      </w:pPr>
      <w:r>
        <w:t>1.c) La classe MedecinsComponent évolution 1</w:t>
      </w:r>
    </w:p>
    <w:p w14:paraId="25322758" w14:textId="77777777" w:rsidR="00674BE6" w:rsidRDefault="00674BE6" w:rsidP="00674BE6"/>
    <w:p w14:paraId="101C2E5E" w14:textId="77777777" w:rsidR="00674BE6" w:rsidRDefault="00674BE6" w:rsidP="00674BE6">
      <w:r>
        <w:t xml:space="preserve">La méthode </w:t>
      </w:r>
      <w:r>
        <w:rPr>
          <w:i/>
        </w:rPr>
        <w:t xml:space="preserve">charger() </w:t>
      </w:r>
      <w:r>
        <w:t>du fichier HTML, doit faire appel au service DataService qu’il faudra au préalable injecter dans la classe (voir la notion d’injection dans la partie 2) :</w:t>
      </w:r>
    </w:p>
    <w:p w14:paraId="242B85FF" w14:textId="77777777" w:rsidR="00674BE6" w:rsidRDefault="00674BE6" w:rsidP="00674BE6"/>
    <w:p w14:paraId="34C043CE" w14:textId="77777777" w:rsidR="00674BE6" w:rsidRPr="004161F1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>
        <w:rPr>
          <w:rFonts w:ascii="Consolas" w:hAnsi="Consolas" w:cs="Times New Roman"/>
          <w:color w:val="569CD6"/>
          <w:sz w:val="21"/>
          <w:szCs w:val="21"/>
        </w:rPr>
        <w:t xml:space="preserve">   </w:t>
      </w:r>
      <w:r w:rsidRPr="004161F1">
        <w:rPr>
          <w:rFonts w:ascii="Consolas" w:hAnsi="Consolas" w:cs="Times New Roman"/>
          <w:color w:val="569CD6"/>
          <w:sz w:val="21"/>
          <w:szCs w:val="21"/>
        </w:rPr>
        <w:t>constructor</w:t>
      </w:r>
      <w:r w:rsidRPr="004161F1">
        <w:rPr>
          <w:rFonts w:ascii="Consolas" w:hAnsi="Consolas" w:cs="Times New Roman"/>
          <w:color w:val="D4D4D4"/>
          <w:sz w:val="21"/>
          <w:szCs w:val="21"/>
        </w:rPr>
        <w:t xml:space="preserve">( </w:t>
      </w:r>
      <w:r w:rsidRPr="004161F1">
        <w:rPr>
          <w:rFonts w:ascii="Consolas" w:hAnsi="Consolas" w:cs="Times New Roman"/>
          <w:color w:val="569CD6"/>
          <w:sz w:val="21"/>
          <w:szCs w:val="21"/>
        </w:rPr>
        <w:t>private</w:t>
      </w:r>
      <w:r w:rsidRPr="004161F1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4161F1">
        <w:rPr>
          <w:rFonts w:ascii="Consolas" w:hAnsi="Consolas" w:cs="Times New Roman"/>
          <w:color w:val="9CDCFE"/>
          <w:sz w:val="21"/>
          <w:szCs w:val="21"/>
        </w:rPr>
        <w:t>dataService</w:t>
      </w:r>
      <w:r w:rsidRPr="004161F1">
        <w:rPr>
          <w:rFonts w:ascii="Consolas" w:hAnsi="Consolas" w:cs="Times New Roman"/>
          <w:color w:val="D4D4D4"/>
          <w:sz w:val="21"/>
          <w:szCs w:val="21"/>
        </w:rPr>
        <w:t xml:space="preserve"> : </w:t>
      </w:r>
      <w:r w:rsidRPr="004161F1">
        <w:rPr>
          <w:rFonts w:ascii="Consolas" w:hAnsi="Consolas" w:cs="Times New Roman"/>
          <w:color w:val="4EC9B0"/>
          <w:sz w:val="21"/>
          <w:szCs w:val="21"/>
        </w:rPr>
        <w:t>DataService</w:t>
      </w:r>
      <w:r w:rsidRPr="004161F1">
        <w:rPr>
          <w:rFonts w:ascii="Consolas" w:hAnsi="Consolas" w:cs="Times New Roman"/>
          <w:color w:val="D4D4D4"/>
          <w:sz w:val="21"/>
          <w:szCs w:val="21"/>
        </w:rPr>
        <w:t>){}</w:t>
      </w:r>
    </w:p>
    <w:p w14:paraId="4EF60A34" w14:textId="77777777" w:rsidR="00674BE6" w:rsidRPr="004161F1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4161F1">
        <w:rPr>
          <w:rFonts w:ascii="Consolas" w:hAnsi="Consolas" w:cs="Times New Roman"/>
          <w:color w:val="D4D4D4"/>
          <w:sz w:val="21"/>
          <w:szCs w:val="21"/>
        </w:rPr>
        <w:t xml:space="preserve">   </w:t>
      </w:r>
      <w:r w:rsidRPr="004161F1">
        <w:rPr>
          <w:rFonts w:ascii="Consolas" w:hAnsi="Consolas" w:cs="Times New Roman"/>
          <w:color w:val="DCDCAA"/>
          <w:sz w:val="21"/>
          <w:szCs w:val="21"/>
        </w:rPr>
        <w:t>charger</w:t>
      </w:r>
      <w:r w:rsidRPr="004161F1">
        <w:rPr>
          <w:rFonts w:ascii="Consolas" w:hAnsi="Consolas" w:cs="Times New Roman"/>
          <w:color w:val="D4D4D4"/>
          <w:sz w:val="21"/>
          <w:szCs w:val="21"/>
        </w:rPr>
        <w:t>()</w:t>
      </w:r>
      <w:r w:rsidRPr="004161F1">
        <w:rPr>
          <w:rFonts w:ascii="Consolas" w:hAnsi="Consolas" w:cs="Times New Roman"/>
          <w:color w:val="4EC9B0"/>
          <w:sz w:val="21"/>
          <w:szCs w:val="21"/>
        </w:rPr>
        <w:t xml:space="preserve"> </w:t>
      </w:r>
      <w:r w:rsidRPr="004161F1">
        <w:rPr>
          <w:rFonts w:ascii="Consolas" w:hAnsi="Consolas" w:cs="Times New Roman"/>
          <w:color w:val="D4D4D4"/>
          <w:sz w:val="21"/>
          <w:szCs w:val="21"/>
        </w:rPr>
        <w:t>:</w:t>
      </w:r>
      <w:r w:rsidRPr="004161F1">
        <w:rPr>
          <w:rFonts w:ascii="Consolas" w:hAnsi="Consolas" w:cs="Times New Roman"/>
          <w:color w:val="4EC9B0"/>
          <w:sz w:val="21"/>
          <w:szCs w:val="21"/>
        </w:rPr>
        <w:t xml:space="preserve"> void</w:t>
      </w:r>
      <w:r w:rsidRPr="004161F1">
        <w:rPr>
          <w:rFonts w:ascii="Consolas" w:hAnsi="Consolas" w:cs="Times New Roman"/>
          <w:color w:val="D4D4D4"/>
          <w:sz w:val="21"/>
          <w:szCs w:val="21"/>
        </w:rPr>
        <w:t>{</w:t>
      </w:r>
    </w:p>
    <w:p w14:paraId="4FF25AF6" w14:textId="77777777" w:rsidR="00674BE6" w:rsidRPr="004161F1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4161F1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4161F1">
        <w:rPr>
          <w:rFonts w:ascii="Consolas" w:hAnsi="Consolas" w:cs="Times New Roman"/>
          <w:color w:val="569CD6"/>
          <w:sz w:val="21"/>
          <w:szCs w:val="21"/>
        </w:rPr>
        <w:t>this</w:t>
      </w:r>
      <w:r w:rsidRPr="004161F1">
        <w:rPr>
          <w:rFonts w:ascii="Consolas" w:hAnsi="Consolas" w:cs="Times New Roman"/>
          <w:color w:val="D4D4D4"/>
          <w:sz w:val="21"/>
          <w:szCs w:val="21"/>
        </w:rPr>
        <w:t>.</w:t>
      </w:r>
      <w:r w:rsidRPr="004161F1">
        <w:rPr>
          <w:rFonts w:ascii="Consolas" w:hAnsi="Consolas" w:cs="Times New Roman"/>
          <w:color w:val="9CDCFE"/>
          <w:sz w:val="21"/>
          <w:szCs w:val="21"/>
        </w:rPr>
        <w:t>dataService</w:t>
      </w:r>
      <w:r w:rsidRPr="004161F1">
        <w:rPr>
          <w:rFonts w:ascii="Consolas" w:hAnsi="Consolas" w:cs="Times New Roman"/>
          <w:color w:val="D4D4D4"/>
          <w:sz w:val="21"/>
          <w:szCs w:val="21"/>
        </w:rPr>
        <w:t>.</w:t>
      </w:r>
      <w:r w:rsidRPr="004161F1">
        <w:rPr>
          <w:rFonts w:ascii="Consolas" w:hAnsi="Consolas" w:cs="Times New Roman"/>
          <w:color w:val="DCDCAA"/>
          <w:sz w:val="21"/>
          <w:szCs w:val="21"/>
        </w:rPr>
        <w:t>chargerMedecins</w:t>
      </w:r>
      <w:r w:rsidRPr="004161F1">
        <w:rPr>
          <w:rFonts w:ascii="Consolas" w:hAnsi="Consolas" w:cs="Times New Roman"/>
          <w:color w:val="D4D4D4"/>
          <w:sz w:val="21"/>
          <w:szCs w:val="21"/>
        </w:rPr>
        <w:t>(</w:t>
      </w:r>
      <w:r w:rsidRPr="004161F1">
        <w:rPr>
          <w:rFonts w:ascii="Consolas" w:hAnsi="Consolas" w:cs="Times New Roman"/>
          <w:color w:val="569CD6"/>
          <w:sz w:val="21"/>
          <w:szCs w:val="21"/>
        </w:rPr>
        <w:t>this</w:t>
      </w:r>
      <w:r w:rsidRPr="004161F1">
        <w:rPr>
          <w:rFonts w:ascii="Consolas" w:hAnsi="Consolas" w:cs="Times New Roman"/>
          <w:color w:val="D4D4D4"/>
          <w:sz w:val="21"/>
          <w:szCs w:val="21"/>
        </w:rPr>
        <w:t>.</w:t>
      </w:r>
      <w:r w:rsidRPr="004161F1">
        <w:rPr>
          <w:rFonts w:ascii="Consolas" w:hAnsi="Consolas" w:cs="Times New Roman"/>
          <w:color w:val="9CDCFE"/>
          <w:sz w:val="21"/>
          <w:szCs w:val="21"/>
        </w:rPr>
        <w:t>nomMedecin</w:t>
      </w:r>
      <w:r w:rsidRPr="004161F1">
        <w:rPr>
          <w:rFonts w:ascii="Consolas" w:hAnsi="Consolas" w:cs="Times New Roman"/>
          <w:color w:val="D4D4D4"/>
          <w:sz w:val="21"/>
          <w:szCs w:val="21"/>
        </w:rPr>
        <w:t>)</w:t>
      </w:r>
    </w:p>
    <w:p w14:paraId="1F9862B1" w14:textId="77777777" w:rsidR="00674BE6" w:rsidRPr="004161F1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4161F1">
        <w:rPr>
          <w:rFonts w:ascii="Consolas" w:hAnsi="Consolas" w:cs="Times New Roman"/>
          <w:color w:val="D4D4D4"/>
          <w:sz w:val="21"/>
          <w:szCs w:val="21"/>
        </w:rPr>
        <w:t xml:space="preserve">                                  .</w:t>
      </w:r>
      <w:r w:rsidRPr="004161F1">
        <w:rPr>
          <w:rFonts w:ascii="Consolas" w:hAnsi="Consolas" w:cs="Times New Roman"/>
          <w:color w:val="DCDCAA"/>
          <w:sz w:val="21"/>
          <w:szCs w:val="21"/>
        </w:rPr>
        <w:t>subscribe</w:t>
      </w:r>
      <w:r w:rsidRPr="004161F1">
        <w:rPr>
          <w:rFonts w:ascii="Consolas" w:hAnsi="Consolas" w:cs="Times New Roman"/>
          <w:color w:val="D4D4D4"/>
          <w:sz w:val="21"/>
          <w:szCs w:val="21"/>
        </w:rPr>
        <w:t xml:space="preserve">( </w:t>
      </w:r>
    </w:p>
    <w:p w14:paraId="340ED32E" w14:textId="77777777" w:rsidR="00674BE6" w:rsidRPr="004161F1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4161F1">
        <w:rPr>
          <w:rFonts w:ascii="Consolas" w:hAnsi="Consolas" w:cs="Times New Roman"/>
          <w:color w:val="D4D4D4"/>
          <w:sz w:val="21"/>
          <w:szCs w:val="21"/>
        </w:rPr>
        <w:t xml:space="preserve">                                      (</w:t>
      </w:r>
      <w:r w:rsidRPr="004161F1">
        <w:rPr>
          <w:rFonts w:ascii="Consolas" w:hAnsi="Consolas" w:cs="Times New Roman"/>
          <w:color w:val="9CDCFE"/>
          <w:sz w:val="21"/>
          <w:szCs w:val="21"/>
        </w:rPr>
        <w:t>data</w:t>
      </w:r>
      <w:r w:rsidRPr="004161F1">
        <w:rPr>
          <w:rFonts w:ascii="Consolas" w:hAnsi="Consolas" w:cs="Times New Roman"/>
          <w:color w:val="D4D4D4"/>
          <w:sz w:val="21"/>
          <w:szCs w:val="21"/>
        </w:rPr>
        <w:t>)</w:t>
      </w:r>
      <w:r w:rsidRPr="004161F1">
        <w:rPr>
          <w:rFonts w:ascii="Consolas" w:hAnsi="Consolas" w:cs="Times New Roman"/>
          <w:color w:val="569CD6"/>
          <w:sz w:val="21"/>
          <w:szCs w:val="21"/>
        </w:rPr>
        <w:t>=&gt;</w:t>
      </w:r>
      <w:r w:rsidRPr="004161F1">
        <w:rPr>
          <w:rFonts w:ascii="Consolas" w:hAnsi="Consolas" w:cs="Times New Roman"/>
          <w:color w:val="D4D4D4"/>
          <w:sz w:val="21"/>
          <w:szCs w:val="21"/>
        </w:rPr>
        <w:t>{</w:t>
      </w:r>
      <w:r w:rsidRPr="004161F1">
        <w:rPr>
          <w:rFonts w:ascii="Consolas" w:hAnsi="Consolas" w:cs="Times New Roman"/>
          <w:color w:val="569CD6"/>
          <w:sz w:val="21"/>
          <w:szCs w:val="21"/>
        </w:rPr>
        <w:t>this</w:t>
      </w:r>
      <w:r w:rsidRPr="004161F1">
        <w:rPr>
          <w:rFonts w:ascii="Consolas" w:hAnsi="Consolas" w:cs="Times New Roman"/>
          <w:color w:val="D4D4D4"/>
          <w:sz w:val="21"/>
          <w:szCs w:val="21"/>
        </w:rPr>
        <w:t>.</w:t>
      </w:r>
      <w:r w:rsidRPr="004161F1">
        <w:rPr>
          <w:rFonts w:ascii="Consolas" w:hAnsi="Consolas" w:cs="Times New Roman"/>
          <w:color w:val="9CDCFE"/>
          <w:sz w:val="21"/>
          <w:szCs w:val="21"/>
        </w:rPr>
        <w:t>lesMedecins</w:t>
      </w:r>
      <w:r w:rsidRPr="004161F1">
        <w:rPr>
          <w:rFonts w:ascii="Consolas" w:hAnsi="Consolas" w:cs="Times New Roman"/>
          <w:color w:val="D4D4D4"/>
          <w:sz w:val="21"/>
          <w:szCs w:val="21"/>
        </w:rPr>
        <w:t xml:space="preserve"> = </w:t>
      </w:r>
      <w:r w:rsidRPr="004161F1">
        <w:rPr>
          <w:rFonts w:ascii="Consolas" w:hAnsi="Consolas" w:cs="Times New Roman"/>
          <w:color w:val="9CDCFE"/>
          <w:sz w:val="21"/>
          <w:szCs w:val="21"/>
        </w:rPr>
        <w:t>data</w:t>
      </w:r>
      <w:r w:rsidRPr="004161F1">
        <w:rPr>
          <w:rFonts w:ascii="Consolas" w:hAnsi="Consolas" w:cs="Times New Roman"/>
          <w:color w:val="D4D4D4"/>
          <w:sz w:val="21"/>
          <w:szCs w:val="21"/>
        </w:rPr>
        <w:t>;</w:t>
      </w:r>
      <w:r>
        <w:rPr>
          <w:rFonts w:ascii="Consolas" w:hAnsi="Consolas" w:cs="Times New Roman"/>
          <w:color w:val="D4D4D4"/>
          <w:sz w:val="21"/>
          <w:szCs w:val="21"/>
        </w:rPr>
        <w:t xml:space="preserve">}       </w:t>
      </w:r>
    </w:p>
    <w:p w14:paraId="37C84C00" w14:textId="77777777" w:rsidR="00674BE6" w:rsidRPr="004161F1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4161F1">
        <w:rPr>
          <w:rFonts w:ascii="Consolas" w:hAnsi="Consolas" w:cs="Times New Roman"/>
          <w:color w:val="D4D4D4"/>
          <w:sz w:val="21"/>
          <w:szCs w:val="21"/>
        </w:rPr>
        <w:t xml:space="preserve">                                      ,(</w:t>
      </w:r>
      <w:r w:rsidRPr="004161F1">
        <w:rPr>
          <w:rFonts w:ascii="Consolas" w:hAnsi="Consolas" w:cs="Times New Roman"/>
          <w:color w:val="9CDCFE"/>
          <w:sz w:val="21"/>
          <w:szCs w:val="21"/>
        </w:rPr>
        <w:t>error</w:t>
      </w:r>
      <w:r w:rsidRPr="004161F1">
        <w:rPr>
          <w:rFonts w:ascii="Consolas" w:hAnsi="Consolas" w:cs="Times New Roman"/>
          <w:color w:val="D4D4D4"/>
          <w:sz w:val="21"/>
          <w:szCs w:val="21"/>
        </w:rPr>
        <w:t>)</w:t>
      </w:r>
      <w:r w:rsidRPr="004161F1">
        <w:rPr>
          <w:rFonts w:ascii="Consolas" w:hAnsi="Consolas" w:cs="Times New Roman"/>
          <w:color w:val="569CD6"/>
          <w:sz w:val="21"/>
          <w:szCs w:val="21"/>
        </w:rPr>
        <w:t>=&gt;</w:t>
      </w:r>
      <w:r w:rsidRPr="004161F1">
        <w:rPr>
          <w:rFonts w:ascii="Consolas" w:hAnsi="Consolas" w:cs="Times New Roman"/>
          <w:color w:val="D4D4D4"/>
          <w:sz w:val="21"/>
          <w:szCs w:val="21"/>
        </w:rPr>
        <w:t>{}</w:t>
      </w:r>
    </w:p>
    <w:p w14:paraId="1A186FFF" w14:textId="77777777" w:rsidR="00674BE6" w:rsidRPr="004161F1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4161F1">
        <w:rPr>
          <w:rFonts w:ascii="Consolas" w:hAnsi="Consolas" w:cs="Times New Roman"/>
          <w:color w:val="D4D4D4"/>
          <w:sz w:val="21"/>
          <w:szCs w:val="21"/>
        </w:rPr>
        <w:t xml:space="preserve">                                              );</w:t>
      </w:r>
    </w:p>
    <w:p w14:paraId="368D54DE" w14:textId="77777777" w:rsidR="00674BE6" w:rsidRPr="004161F1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4161F1">
        <w:rPr>
          <w:rFonts w:ascii="Consolas" w:hAnsi="Consolas" w:cs="Times New Roman"/>
          <w:color w:val="D4D4D4"/>
          <w:sz w:val="21"/>
          <w:szCs w:val="21"/>
        </w:rPr>
        <w:t xml:space="preserve">   }</w:t>
      </w:r>
    </w:p>
    <w:p w14:paraId="66FD8A35" w14:textId="77777777" w:rsidR="00674BE6" w:rsidRDefault="00674BE6" w:rsidP="00674BE6">
      <w:r>
        <w:t xml:space="preserve">Ce code peut être </w:t>
      </w:r>
      <w:r w:rsidRPr="004161F1">
        <w:rPr>
          <w:i/>
        </w:rPr>
        <w:t>copier/coller</w:t>
      </w:r>
    </w:p>
    <w:p w14:paraId="27AC10FC" w14:textId="77777777" w:rsidR="00674BE6" w:rsidRDefault="00674BE6" w:rsidP="00674BE6"/>
    <w:p w14:paraId="0F146572" w14:textId="77777777" w:rsidR="00674BE6" w:rsidRDefault="00674BE6" w:rsidP="00674BE6">
      <w:r w:rsidRPr="00EB0A03">
        <w:rPr>
          <w:b/>
        </w:rPr>
        <w:t>Remarques</w:t>
      </w:r>
      <w:r>
        <w:t> :</w:t>
      </w:r>
    </w:p>
    <w:p w14:paraId="1C848E59" w14:textId="77777777" w:rsidR="00674BE6" w:rsidRDefault="00674BE6" w:rsidP="00674BE6">
      <w:pPr>
        <w:pStyle w:val="Paragraphedeliste"/>
        <w:numPr>
          <w:ilvl w:val="0"/>
          <w:numId w:val="31"/>
        </w:numPr>
      </w:pPr>
      <w:r>
        <w:t>injection d’un objet dataService dans le constructeur,</w:t>
      </w:r>
    </w:p>
    <w:p w14:paraId="2455AE32" w14:textId="77777777" w:rsidR="00674BE6" w:rsidRDefault="00674BE6" w:rsidP="00674BE6">
      <w:pPr>
        <w:pStyle w:val="Paragraphedeliste"/>
        <w:numPr>
          <w:ilvl w:val="0"/>
          <w:numId w:val="31"/>
        </w:numPr>
      </w:pPr>
      <w:r>
        <w:t xml:space="preserve">le deuxième argument (une fonction) de la méthode subscribe() est optionnel ; nous le conservons néanmoins pour éventuellement plus tard gérer des erreurs.  </w:t>
      </w:r>
    </w:p>
    <w:p w14:paraId="0608810B" w14:textId="77777777" w:rsidR="00674BE6" w:rsidRDefault="00674BE6" w:rsidP="00674BE6"/>
    <w:p w14:paraId="0F4B4469" w14:textId="77777777" w:rsidR="00674BE6" w:rsidRDefault="00674BE6" w:rsidP="00674BE6">
      <w:r>
        <w:t>Un nouveau champ est utilisé ici, lesMedecins, qu’il faudra au préalable déclarer ; son type est :</w:t>
      </w:r>
    </w:p>
    <w:p w14:paraId="558C3993" w14:textId="77777777" w:rsidR="00674BE6" w:rsidRDefault="00674BE6" w:rsidP="00674BE6"/>
    <w:p w14:paraId="7F89968A" w14:textId="77777777" w:rsidR="00674BE6" w:rsidRDefault="00674BE6" w:rsidP="00674BE6">
      <w:r>
        <w:rPr>
          <w:noProof/>
        </w:rPr>
        <w:drawing>
          <wp:inline distT="0" distB="0" distL="0" distR="0" wp14:anchorId="5ED3CBF8" wp14:editId="7E44DAE8">
            <wp:extent cx="2447925" cy="257175"/>
            <wp:effectExtent l="0" t="0" r="9525" b="9525"/>
            <wp:docPr id="81" name="Imag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119AD" w14:textId="77777777" w:rsidR="00674BE6" w:rsidRDefault="00674BE6" w:rsidP="00674BE6"/>
    <w:p w14:paraId="1422F145" w14:textId="77777777" w:rsidR="00674BE6" w:rsidRDefault="00674BE6" w:rsidP="00674BE6"/>
    <w:p w14:paraId="1B8E9B5E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Travail à faire</w:t>
      </w:r>
    </w:p>
    <w:p w14:paraId="48EB1A92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E67406E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Mettez en œuvre ce qui précède afin de produire ce qui est présenté dans la figure 1 :</w:t>
      </w:r>
    </w:p>
    <w:p w14:paraId="5A1FC3A8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- déclarations et valorisations éventuelles des champs présents dans le fichier HTML,</w:t>
      </w:r>
    </w:p>
    <w:p w14:paraId="0FA1DC13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- collage du code proposé au-dessus.</w:t>
      </w:r>
    </w:p>
    <w:p w14:paraId="4F8488C9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807697" w14:textId="77777777" w:rsidR="00674BE6" w:rsidRDefault="00674BE6" w:rsidP="00674BE6"/>
    <w:p w14:paraId="1D524417" w14:textId="77777777" w:rsidR="00674BE6" w:rsidRDefault="00674BE6" w:rsidP="00674BE6">
      <w:r>
        <w:t>L’étape suivante correspond à ce qui est présenté dans la figure 2 : la présence d’une liste chargée avec les médecins concernés par le filtre saisi dans la zone supérieure.</w:t>
      </w:r>
    </w:p>
    <w:p w14:paraId="780AF9E6" w14:textId="77777777" w:rsidR="00674BE6" w:rsidRDefault="00674BE6" w:rsidP="00674BE6"/>
    <w:p w14:paraId="5821DAB3" w14:textId="77777777" w:rsidR="00674BE6" w:rsidRDefault="00674BE6" w:rsidP="00674BE6"/>
    <w:p w14:paraId="25CFDF78" w14:textId="77777777" w:rsidR="00674BE6" w:rsidRDefault="00674BE6" w:rsidP="00674BE6"/>
    <w:p w14:paraId="32BCBB49" w14:textId="358CABD8" w:rsidR="00674BE6" w:rsidRDefault="00674BE6" w:rsidP="00674BE6"/>
    <w:p w14:paraId="70A95655" w14:textId="77777777" w:rsidR="00674BE6" w:rsidRDefault="00674BE6" w:rsidP="00674BE6"/>
    <w:p w14:paraId="0D69BE4F" w14:textId="77777777" w:rsidR="00674BE6" w:rsidRDefault="00674BE6" w:rsidP="00674BE6"/>
    <w:p w14:paraId="2CB6878F" w14:textId="77777777" w:rsidR="00674BE6" w:rsidRDefault="00674BE6" w:rsidP="00674BE6">
      <w:pPr>
        <w:pStyle w:val="Sous-titre"/>
      </w:pPr>
      <w:r>
        <w:lastRenderedPageBreak/>
        <w:t>1.d) Le fichier HTML évolution2</w:t>
      </w:r>
    </w:p>
    <w:p w14:paraId="717B4EE4" w14:textId="77777777" w:rsidR="00674BE6" w:rsidRDefault="00674BE6" w:rsidP="00674BE6"/>
    <w:p w14:paraId="228E67C8" w14:textId="77777777" w:rsidR="00674BE6" w:rsidRDefault="00674BE6" w:rsidP="00674BE6">
      <w:r>
        <w:t xml:space="preserve">Cela va être l’occasion de découvrir une nouvelle notion, celle de </w:t>
      </w:r>
      <w:r>
        <w:rPr>
          <w:i/>
        </w:rPr>
        <w:t>directive</w:t>
      </w:r>
      <w:r>
        <w:t xml:space="preserve"> qui enrichit le comportement du code HTML. C’est ainsi qu’il est possible, avec un code minimum, de proposer ce qui est montré dans la figure 2 :</w:t>
      </w:r>
    </w:p>
    <w:p w14:paraId="4C302D4F" w14:textId="77777777" w:rsidR="00674BE6" w:rsidRDefault="00674BE6" w:rsidP="00674BE6"/>
    <w:p w14:paraId="6F471EBE" w14:textId="77777777" w:rsidR="00674BE6" w:rsidRPr="00D4673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D46733">
        <w:rPr>
          <w:rFonts w:ascii="Consolas" w:hAnsi="Consolas" w:cs="Times New Roman"/>
          <w:color w:val="608B4E"/>
          <w:sz w:val="21"/>
          <w:szCs w:val="21"/>
        </w:rPr>
        <w:t>&lt;!--affichage des médecins --&gt;</w:t>
      </w:r>
    </w:p>
    <w:p w14:paraId="16734035" w14:textId="77777777" w:rsidR="00674BE6" w:rsidRPr="00D4673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D46733">
        <w:rPr>
          <w:rFonts w:ascii="Consolas" w:hAnsi="Consolas" w:cs="Times New Roman"/>
          <w:color w:val="808080"/>
          <w:sz w:val="21"/>
          <w:szCs w:val="21"/>
        </w:rPr>
        <w:t>&lt;</w:t>
      </w:r>
      <w:r w:rsidRPr="00D46733">
        <w:rPr>
          <w:rFonts w:ascii="Consolas" w:hAnsi="Consolas" w:cs="Times New Roman"/>
          <w:color w:val="569CD6"/>
          <w:sz w:val="21"/>
          <w:szCs w:val="21"/>
        </w:rPr>
        <w:t>div</w:t>
      </w:r>
      <w:r w:rsidRPr="00D46733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D46733">
        <w:rPr>
          <w:rFonts w:ascii="Consolas" w:hAnsi="Consolas" w:cs="Times New Roman"/>
          <w:color w:val="9CDCFE"/>
          <w:sz w:val="21"/>
          <w:szCs w:val="21"/>
        </w:rPr>
        <w:t>class</w:t>
      </w:r>
      <w:r w:rsidRPr="00D46733">
        <w:rPr>
          <w:rFonts w:ascii="Consolas" w:hAnsi="Consolas" w:cs="Times New Roman"/>
          <w:color w:val="D4D4D4"/>
          <w:sz w:val="21"/>
          <w:szCs w:val="21"/>
        </w:rPr>
        <w:t>=</w:t>
      </w:r>
      <w:r w:rsidRPr="00D46733">
        <w:rPr>
          <w:rFonts w:ascii="Consolas" w:hAnsi="Consolas" w:cs="Times New Roman"/>
          <w:color w:val="CE9178"/>
          <w:sz w:val="21"/>
          <w:szCs w:val="21"/>
        </w:rPr>
        <w:t>"list-group"</w:t>
      </w:r>
      <w:r w:rsidRPr="00D46733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5E72FB5B" w14:textId="77777777" w:rsidR="00674BE6" w:rsidRPr="00D4673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D46733">
        <w:rPr>
          <w:rFonts w:ascii="Consolas" w:hAnsi="Consolas" w:cs="Times New Roman"/>
          <w:color w:val="D4D4D4"/>
          <w:sz w:val="21"/>
          <w:szCs w:val="21"/>
        </w:rPr>
        <w:t xml:space="preserve">    </w:t>
      </w:r>
      <w:r w:rsidRPr="00D46733">
        <w:rPr>
          <w:rFonts w:ascii="Consolas" w:hAnsi="Consolas" w:cs="Times New Roman"/>
          <w:color w:val="808080"/>
          <w:sz w:val="21"/>
          <w:szCs w:val="21"/>
        </w:rPr>
        <w:t>&lt;</w:t>
      </w:r>
      <w:r w:rsidRPr="00D46733">
        <w:rPr>
          <w:rFonts w:ascii="Consolas" w:hAnsi="Consolas" w:cs="Times New Roman"/>
          <w:color w:val="569CD6"/>
          <w:sz w:val="21"/>
          <w:szCs w:val="21"/>
        </w:rPr>
        <w:t>ul</w:t>
      </w:r>
      <w:r w:rsidRPr="00D46733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7C21C48C" w14:textId="77777777" w:rsidR="00674BE6" w:rsidRPr="00D4673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D46733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D46733">
        <w:rPr>
          <w:rFonts w:ascii="Consolas" w:hAnsi="Consolas" w:cs="Times New Roman"/>
          <w:color w:val="808080"/>
          <w:sz w:val="21"/>
          <w:szCs w:val="21"/>
        </w:rPr>
        <w:t>&lt;</w:t>
      </w:r>
      <w:r w:rsidRPr="00D46733">
        <w:rPr>
          <w:rFonts w:ascii="Consolas" w:hAnsi="Consolas" w:cs="Times New Roman"/>
          <w:color w:val="569CD6"/>
          <w:sz w:val="21"/>
          <w:szCs w:val="21"/>
        </w:rPr>
        <w:t>li</w:t>
      </w:r>
      <w:r w:rsidRPr="00D46733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D46733">
        <w:rPr>
          <w:rFonts w:ascii="Consolas" w:hAnsi="Consolas" w:cs="Times New Roman"/>
          <w:color w:val="9CDCFE"/>
          <w:sz w:val="21"/>
          <w:szCs w:val="21"/>
        </w:rPr>
        <w:t>class</w:t>
      </w:r>
      <w:r w:rsidRPr="00D46733">
        <w:rPr>
          <w:rFonts w:ascii="Consolas" w:hAnsi="Consolas" w:cs="Times New Roman"/>
          <w:color w:val="D4D4D4"/>
          <w:sz w:val="21"/>
          <w:szCs w:val="21"/>
        </w:rPr>
        <w:t>=</w:t>
      </w:r>
      <w:r w:rsidRPr="00D46733">
        <w:rPr>
          <w:rFonts w:ascii="Consolas" w:hAnsi="Consolas" w:cs="Times New Roman"/>
          <w:color w:val="CE9178"/>
          <w:sz w:val="21"/>
          <w:szCs w:val="21"/>
        </w:rPr>
        <w:t>"list-group-item"</w:t>
      </w:r>
      <w:r w:rsidRPr="00D46733">
        <w:rPr>
          <w:rFonts w:ascii="Consolas" w:hAnsi="Consolas" w:cs="Times New Roman"/>
          <w:color w:val="D4D4D4"/>
          <w:sz w:val="21"/>
          <w:szCs w:val="21"/>
        </w:rPr>
        <w:t xml:space="preserve"> *</w:t>
      </w:r>
      <w:r w:rsidRPr="00D46733">
        <w:rPr>
          <w:rFonts w:ascii="Consolas" w:hAnsi="Consolas" w:cs="Times New Roman"/>
          <w:color w:val="9CDCFE"/>
          <w:sz w:val="21"/>
          <w:szCs w:val="21"/>
        </w:rPr>
        <w:t>ngFor</w:t>
      </w:r>
      <w:r w:rsidRPr="00D46733">
        <w:rPr>
          <w:rFonts w:ascii="Consolas" w:hAnsi="Consolas" w:cs="Times New Roman"/>
          <w:color w:val="D4D4D4"/>
          <w:sz w:val="21"/>
          <w:szCs w:val="21"/>
        </w:rPr>
        <w:t>=</w:t>
      </w:r>
      <w:r w:rsidRPr="00D46733">
        <w:rPr>
          <w:rFonts w:ascii="Consolas" w:hAnsi="Consolas" w:cs="Times New Roman"/>
          <w:color w:val="CE9178"/>
          <w:sz w:val="21"/>
          <w:szCs w:val="21"/>
        </w:rPr>
        <w:t>"let medecin of lesMedecins"</w:t>
      </w:r>
      <w:r w:rsidRPr="004759B7">
        <w:rPr>
          <w:rFonts w:ascii="Consolas" w:hAnsi="Consolas" w:cs="Times New Roman"/>
          <w:color w:val="FFFFFF" w:themeColor="background1"/>
          <w:sz w:val="21"/>
          <w:szCs w:val="21"/>
        </w:rPr>
        <w:t>&gt;</w:t>
      </w:r>
      <w:r w:rsidRPr="00D46733">
        <w:rPr>
          <w:rFonts w:ascii="Consolas" w:hAnsi="Consolas" w:cs="Times New Roman"/>
          <w:color w:val="D4D4D4"/>
          <w:sz w:val="21"/>
          <w:szCs w:val="21"/>
        </w:rPr>
        <w:t xml:space="preserve"> </w:t>
      </w:r>
    </w:p>
    <w:p w14:paraId="367E1DAE" w14:textId="77777777" w:rsidR="00674BE6" w:rsidRPr="00D4673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D46733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</w:p>
    <w:p w14:paraId="1F456891" w14:textId="77777777" w:rsidR="00674BE6" w:rsidRPr="00D4673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D46733">
        <w:rPr>
          <w:rFonts w:ascii="Consolas" w:hAnsi="Consolas" w:cs="Times New Roman"/>
          <w:color w:val="D4D4D4"/>
          <w:sz w:val="21"/>
          <w:szCs w:val="21"/>
        </w:rPr>
        <w:t xml:space="preserve">        {{medecin.nom}} {{medecin.prenom}} ;dep : {{medecin.departement}}</w:t>
      </w:r>
    </w:p>
    <w:p w14:paraId="44C939AC" w14:textId="77777777" w:rsidR="00674BE6" w:rsidRPr="00D4673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D46733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D46733">
        <w:rPr>
          <w:rFonts w:ascii="Consolas" w:hAnsi="Consolas" w:cs="Times New Roman"/>
          <w:color w:val="808080"/>
          <w:sz w:val="21"/>
          <w:szCs w:val="21"/>
        </w:rPr>
        <w:t>&lt;/</w:t>
      </w:r>
      <w:r w:rsidRPr="00D46733">
        <w:rPr>
          <w:rFonts w:ascii="Consolas" w:hAnsi="Consolas" w:cs="Times New Roman"/>
          <w:color w:val="569CD6"/>
          <w:sz w:val="21"/>
          <w:szCs w:val="21"/>
        </w:rPr>
        <w:t>li</w:t>
      </w:r>
      <w:r w:rsidRPr="00D46733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76B661C2" w14:textId="77777777" w:rsidR="00674BE6" w:rsidRPr="00D4673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D46733">
        <w:rPr>
          <w:rFonts w:ascii="Consolas" w:hAnsi="Consolas" w:cs="Times New Roman"/>
          <w:color w:val="D4D4D4"/>
          <w:sz w:val="21"/>
          <w:szCs w:val="21"/>
        </w:rPr>
        <w:t xml:space="preserve">    </w:t>
      </w:r>
      <w:r w:rsidRPr="00D46733">
        <w:rPr>
          <w:rFonts w:ascii="Consolas" w:hAnsi="Consolas" w:cs="Times New Roman"/>
          <w:color w:val="808080"/>
          <w:sz w:val="21"/>
          <w:szCs w:val="21"/>
        </w:rPr>
        <w:t>&lt;/</w:t>
      </w:r>
      <w:r w:rsidRPr="00D46733">
        <w:rPr>
          <w:rFonts w:ascii="Consolas" w:hAnsi="Consolas" w:cs="Times New Roman"/>
          <w:color w:val="569CD6"/>
          <w:sz w:val="21"/>
          <w:szCs w:val="21"/>
        </w:rPr>
        <w:t>ul</w:t>
      </w:r>
      <w:r w:rsidRPr="00D46733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4DD14D5B" w14:textId="77777777" w:rsidR="00674BE6" w:rsidRPr="00D4673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D46733">
        <w:rPr>
          <w:rFonts w:ascii="Consolas" w:hAnsi="Consolas" w:cs="Times New Roman"/>
          <w:color w:val="808080"/>
          <w:sz w:val="21"/>
          <w:szCs w:val="21"/>
        </w:rPr>
        <w:t>&lt;/</w:t>
      </w:r>
      <w:r w:rsidRPr="00D46733">
        <w:rPr>
          <w:rFonts w:ascii="Consolas" w:hAnsi="Consolas" w:cs="Times New Roman"/>
          <w:color w:val="569CD6"/>
          <w:sz w:val="21"/>
          <w:szCs w:val="21"/>
        </w:rPr>
        <w:t>div</w:t>
      </w:r>
      <w:r w:rsidRPr="00D46733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71917BE4" w14:textId="77777777" w:rsidR="00674BE6" w:rsidRDefault="00674BE6" w:rsidP="00674BE6">
      <w:r>
        <w:t xml:space="preserve">Ce code peut être </w:t>
      </w:r>
      <w:r w:rsidRPr="00D46733">
        <w:rPr>
          <w:i/>
        </w:rPr>
        <w:t>copier/coller</w:t>
      </w:r>
    </w:p>
    <w:p w14:paraId="754ABFE1" w14:textId="77777777" w:rsidR="00674BE6" w:rsidRDefault="00674BE6" w:rsidP="00674BE6"/>
    <w:p w14:paraId="4FB003DD" w14:textId="77777777" w:rsidR="00674BE6" w:rsidRDefault="00674BE6" w:rsidP="00674BE6">
      <w:r w:rsidRPr="00EB0A03">
        <w:rPr>
          <w:b/>
        </w:rPr>
        <w:t>Remarques</w:t>
      </w:r>
      <w:r>
        <w:t> :</w:t>
      </w:r>
    </w:p>
    <w:p w14:paraId="2E910922" w14:textId="77777777" w:rsidR="00674BE6" w:rsidRDefault="00674BE6" w:rsidP="00674BE6">
      <w:pPr>
        <w:pStyle w:val="Paragraphedeliste"/>
        <w:numPr>
          <w:ilvl w:val="0"/>
          <w:numId w:val="32"/>
        </w:numPr>
      </w:pPr>
      <w:r>
        <w:t>des classes Bootstrap sont utilisées,</w:t>
      </w:r>
    </w:p>
    <w:p w14:paraId="0D181AA5" w14:textId="77777777" w:rsidR="00674BE6" w:rsidRDefault="00674BE6" w:rsidP="00674BE6">
      <w:pPr>
        <w:pStyle w:val="Paragraphedeliste"/>
        <w:numPr>
          <w:ilvl w:val="0"/>
          <w:numId w:val="32"/>
        </w:numPr>
      </w:pPr>
      <w:r>
        <w:t xml:space="preserve">la </w:t>
      </w:r>
      <w:r w:rsidRPr="0025515B">
        <w:rPr>
          <w:i/>
        </w:rPr>
        <w:t>directive</w:t>
      </w:r>
      <w:r>
        <w:t xml:space="preserve"> </w:t>
      </w:r>
      <w:r w:rsidRPr="0025515B">
        <w:rPr>
          <w:b/>
          <w:i/>
        </w:rPr>
        <w:t>*ngFor</w:t>
      </w:r>
      <w:r>
        <w:t xml:space="preserve"> est utilisée, elle permet d’itérer grâce à l’expression « </w:t>
      </w:r>
      <w:r w:rsidRPr="0025515B">
        <w:rPr>
          <w:b/>
        </w:rPr>
        <w:t>let</w:t>
      </w:r>
      <w:r>
        <w:t xml:space="preserve"> medecin </w:t>
      </w:r>
      <w:r w:rsidRPr="0025515B">
        <w:rPr>
          <w:b/>
        </w:rPr>
        <w:t>of</w:t>
      </w:r>
      <w:r>
        <w:t xml:space="preserve"> lesMedecins ». Dans un autre langage, php ici,  on trouverait :</w:t>
      </w:r>
    </w:p>
    <w:p w14:paraId="70C2F5BE" w14:textId="77777777" w:rsidR="00674BE6" w:rsidRDefault="00674BE6" w:rsidP="00674BE6"/>
    <w:p w14:paraId="025A7702" w14:textId="77777777" w:rsidR="00674BE6" w:rsidRDefault="00674BE6" w:rsidP="00674BE6">
      <w:pPr>
        <w:jc w:val="left"/>
        <w:rPr>
          <w:i/>
        </w:rPr>
      </w:pPr>
      <w:r>
        <w:rPr>
          <w:i/>
        </w:rPr>
        <w:t>foreach( $lesMedecins as  $medecin)</w:t>
      </w:r>
    </w:p>
    <w:p w14:paraId="63943A4D" w14:textId="77777777" w:rsidR="00674BE6" w:rsidRDefault="00674BE6" w:rsidP="00674BE6">
      <w:pPr>
        <w:ind w:left="1021"/>
        <w:jc w:val="left"/>
        <w:rPr>
          <w:i/>
        </w:rPr>
      </w:pPr>
      <w:r>
        <w:rPr>
          <w:i/>
        </w:rPr>
        <w:t>echo ‘&lt;li’. $medecin[‘nom ‘].’ ‘.$medecin[‘prenom’]. ‘ ; dep :  ‘ . $medecin[‘departement’].&lt;/li&gt;’’ ;</w:t>
      </w:r>
    </w:p>
    <w:p w14:paraId="488D8D1E" w14:textId="77777777" w:rsidR="00674BE6" w:rsidRDefault="00674BE6" w:rsidP="00674BE6">
      <w:r>
        <w:t xml:space="preserve">N’oubliez pas que </w:t>
      </w:r>
      <w:r>
        <w:rPr>
          <w:i/>
        </w:rPr>
        <w:t>lesMedecins</w:t>
      </w:r>
      <w:r>
        <w:t xml:space="preserve"> a été déclaré dans la classe et été valorisé par la requête REST.</w:t>
      </w:r>
    </w:p>
    <w:p w14:paraId="796B8D04" w14:textId="77777777" w:rsidR="00674BE6" w:rsidRDefault="00674BE6" w:rsidP="00674BE6"/>
    <w:p w14:paraId="2E0DB97B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Travail à faire</w:t>
      </w:r>
    </w:p>
    <w:p w14:paraId="5F91743B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6A24DF63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Ajouter dans le fichier HTML ce qui vient d’être décrit afin de réaliser ce qui est présenté dans la figure 2.</w:t>
      </w:r>
    </w:p>
    <w:p w14:paraId="239ABEA5" w14:textId="77777777" w:rsidR="00674BE6" w:rsidRDefault="00674BE6" w:rsidP="00674BE6"/>
    <w:p w14:paraId="02908614" w14:textId="77777777" w:rsidR="00674BE6" w:rsidRDefault="00674BE6" w:rsidP="00674BE6">
      <w:r>
        <w:t>Il ne nous reste plus qu’à permettre la sélection d’un médecin afin de le faire apparaître dans la zone de saisie. Il faut pour cela ajouter un événement dans la balise li :</w:t>
      </w:r>
    </w:p>
    <w:p w14:paraId="7D746156" w14:textId="77777777" w:rsidR="00674BE6" w:rsidRDefault="00674BE6" w:rsidP="00674BE6">
      <w:r>
        <w:rPr>
          <w:noProof/>
        </w:rPr>
        <w:drawing>
          <wp:inline distT="0" distB="0" distL="0" distR="0" wp14:anchorId="328EF31D" wp14:editId="31116AB1">
            <wp:extent cx="5759450" cy="1192530"/>
            <wp:effectExtent l="0" t="0" r="0" b="7620"/>
            <wp:docPr id="96" name="Imag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729A9" w14:textId="77777777" w:rsidR="00674BE6" w:rsidRDefault="00674BE6" w:rsidP="00674BE6"/>
    <w:p w14:paraId="17962E42" w14:textId="77777777" w:rsidR="00674BE6" w:rsidRDefault="00674BE6" w:rsidP="00674BE6">
      <w:r>
        <w:t xml:space="preserve">- ligne 26, on ajoute l’événement </w:t>
      </w:r>
      <w:r>
        <w:rPr>
          <w:i/>
        </w:rPr>
        <w:t>click</w:t>
      </w:r>
      <w:r>
        <w:t xml:space="preserve"> qui appelle une méthode </w:t>
      </w:r>
      <w:r>
        <w:rPr>
          <w:i/>
        </w:rPr>
        <w:t>selectionner</w:t>
      </w:r>
      <w:r>
        <w:t xml:space="preserve"> qui prend comme argument la variable </w:t>
      </w:r>
      <w:r>
        <w:rPr>
          <w:i/>
        </w:rPr>
        <w:t>medecin</w:t>
      </w:r>
      <w:r>
        <w:t xml:space="preserve">, déclarée dans l’expression du *ngFor ; en effet la </w:t>
      </w:r>
      <w:r>
        <w:rPr>
          <w:i/>
        </w:rPr>
        <w:t>portée de la variable</w:t>
      </w:r>
      <w:r>
        <w:t xml:space="preserve"> est toute la structure où elle a été déclarée, ici l’élément </w:t>
      </w:r>
      <w:r>
        <w:rPr>
          <w:i/>
        </w:rPr>
        <w:t>li</w:t>
      </w:r>
      <w:r>
        <w:t>.</w:t>
      </w:r>
    </w:p>
    <w:p w14:paraId="7779692C" w14:textId="77777777" w:rsidR="00674BE6" w:rsidRDefault="00674BE6" w:rsidP="00674BE6"/>
    <w:p w14:paraId="07C4BCF7" w14:textId="77777777" w:rsidR="00674BE6" w:rsidRDefault="00674BE6" w:rsidP="00674BE6">
      <w:r>
        <w:t xml:space="preserve">Dans la classe, il faut ajouter la méthode </w:t>
      </w:r>
      <w:r>
        <w:rPr>
          <w:i/>
        </w:rPr>
        <w:t>selectionner</w:t>
      </w:r>
      <w:r>
        <w:t> :</w:t>
      </w:r>
    </w:p>
    <w:p w14:paraId="21920C80" w14:textId="77777777" w:rsidR="00674BE6" w:rsidRDefault="00674BE6" w:rsidP="00674BE6">
      <w:r>
        <w:rPr>
          <w:noProof/>
        </w:rPr>
        <w:drawing>
          <wp:inline distT="0" distB="0" distL="0" distR="0" wp14:anchorId="0436C2E6" wp14:editId="43DFA6AE">
            <wp:extent cx="3429000" cy="1048537"/>
            <wp:effectExtent l="0" t="0" r="0" b="0"/>
            <wp:docPr id="78" name="Imag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389" cy="106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649E3" w14:textId="77777777" w:rsidR="00674BE6" w:rsidRDefault="00674BE6" w:rsidP="00674BE6"/>
    <w:p w14:paraId="557D7CEE" w14:textId="77777777" w:rsidR="00674BE6" w:rsidRDefault="00674BE6" w:rsidP="00674BE6">
      <w:r>
        <w:t xml:space="preserve">On utilise un nouveau champ </w:t>
      </w:r>
      <w:r>
        <w:rPr>
          <w:i/>
        </w:rPr>
        <w:t>medecin</w:t>
      </w:r>
      <w:r>
        <w:t xml:space="preserve">, qu’il faudra déclarer dans la classe sous la forme d’un objet : </w:t>
      </w:r>
    </w:p>
    <w:p w14:paraId="4A2E8CDA" w14:textId="77777777" w:rsidR="00674BE6" w:rsidRDefault="00674BE6" w:rsidP="00674BE6">
      <w:r>
        <w:rPr>
          <w:noProof/>
        </w:rPr>
        <w:drawing>
          <wp:inline distT="0" distB="0" distL="0" distR="0" wp14:anchorId="760A32BB" wp14:editId="004921C1">
            <wp:extent cx="2076450" cy="238125"/>
            <wp:effectExtent l="0" t="0" r="0" b="9525"/>
            <wp:docPr id="77" name="Imag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DE7197" w14:textId="77777777" w:rsidR="00674BE6" w:rsidRDefault="00674BE6" w:rsidP="00674BE6"/>
    <w:p w14:paraId="4EB8AB5C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Travail à faire</w:t>
      </w:r>
    </w:p>
    <w:p w14:paraId="1D92CBDB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A34576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Compléter la méthode </w:t>
      </w:r>
      <w:r>
        <w:rPr>
          <w:i/>
        </w:rPr>
        <w:t>selectionner</w:t>
      </w:r>
      <w:r>
        <w:t xml:space="preserve"> afin de gérer l’apparition du menu et le chargement dans la zone de saisi, comme présenté dans la figure 3</w:t>
      </w:r>
    </w:p>
    <w:p w14:paraId="49AC7C7C" w14:textId="77777777" w:rsidR="00674BE6" w:rsidRDefault="00674BE6" w:rsidP="00674BE6">
      <w:pPr>
        <w:pStyle w:val="Titre2"/>
        <w:ind w:left="360"/>
        <w:jc w:val="left"/>
      </w:pPr>
      <w:r>
        <w:t>2) L’affichage des rapports du médecin</w:t>
      </w:r>
    </w:p>
    <w:p w14:paraId="793078DC" w14:textId="77777777" w:rsidR="00674BE6" w:rsidRDefault="00674BE6" w:rsidP="00674BE6">
      <w:r>
        <w:t>On désire obtenir l’enchainement suivant :</w:t>
      </w:r>
    </w:p>
    <w:p w14:paraId="53998BA1" w14:textId="77777777" w:rsidR="00674BE6" w:rsidRDefault="00674BE6" w:rsidP="00674BE6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8"/>
        <w:gridCol w:w="4512"/>
      </w:tblGrid>
      <w:tr w:rsidR="00674BE6" w14:paraId="2CC70B9D" w14:textId="77777777" w:rsidTr="0075570C">
        <w:tc>
          <w:tcPr>
            <w:tcW w:w="4605" w:type="dxa"/>
            <w:hideMark/>
          </w:tcPr>
          <w:p w14:paraId="448E7522" w14:textId="77777777" w:rsidR="00674BE6" w:rsidRDefault="00674BE6" w:rsidP="0075570C">
            <w:r>
              <w:rPr>
                <w:noProof/>
              </w:rPr>
              <w:drawing>
                <wp:inline distT="0" distB="0" distL="0" distR="0" wp14:anchorId="10A0994C" wp14:editId="7C25A437">
                  <wp:extent cx="2476500" cy="1874921"/>
                  <wp:effectExtent l="19050" t="19050" r="19050" b="11430"/>
                  <wp:docPr id="76" name="Imag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608" cy="18848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2830646E" w14:textId="77777777" w:rsidR="00674BE6" w:rsidRDefault="00674BE6" w:rsidP="0075570C">
            <w:pPr>
              <w:jc w:val="center"/>
            </w:pPr>
            <w:r>
              <w:t>Fig 1</w:t>
            </w:r>
          </w:p>
        </w:tc>
        <w:tc>
          <w:tcPr>
            <w:tcW w:w="4605" w:type="dxa"/>
            <w:hideMark/>
          </w:tcPr>
          <w:p w14:paraId="6389A9F3" w14:textId="77777777" w:rsidR="00674BE6" w:rsidRDefault="00674BE6" w:rsidP="0075570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B19D59C" wp14:editId="3924A8D9">
                  <wp:extent cx="2219325" cy="2900778"/>
                  <wp:effectExtent l="19050" t="19050" r="9525" b="13970"/>
                  <wp:docPr id="75" name="Imag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507" cy="291016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349AEE3" w14:textId="77777777" w:rsidR="00674BE6" w:rsidRDefault="00674BE6" w:rsidP="0075570C">
            <w:pPr>
              <w:jc w:val="center"/>
            </w:pPr>
            <w:r>
              <w:t>Fig 2</w:t>
            </w:r>
          </w:p>
        </w:tc>
      </w:tr>
    </w:tbl>
    <w:p w14:paraId="6B155502" w14:textId="77777777" w:rsidR="00674BE6" w:rsidRDefault="00674BE6" w:rsidP="00674BE6"/>
    <w:p w14:paraId="2C6B18CD" w14:textId="77777777" w:rsidR="00674BE6" w:rsidRDefault="00674BE6" w:rsidP="00674BE6">
      <w:pPr>
        <w:pStyle w:val="Sous-titre"/>
      </w:pPr>
      <w:r>
        <w:t>2.1) Le DataService</w:t>
      </w:r>
    </w:p>
    <w:p w14:paraId="23A339AE" w14:textId="77777777" w:rsidR="00674BE6" w:rsidRDefault="00674BE6" w:rsidP="00674BE6"/>
    <w:p w14:paraId="47E88D72" w14:textId="77777777" w:rsidR="00674BE6" w:rsidRDefault="00674BE6" w:rsidP="00674BE6">
      <w:r>
        <w:t>Il faut ajouter une nouvelle méthode appelant le service REST concerné qui retourne tous les rapports concernés par un médecin (par son id) :</w:t>
      </w:r>
    </w:p>
    <w:p w14:paraId="3F8721F6" w14:textId="77777777" w:rsidR="00674BE6" w:rsidRDefault="00674BE6" w:rsidP="00674BE6"/>
    <w:p w14:paraId="3E2EA226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569CD6"/>
          <w:sz w:val="21"/>
          <w:szCs w:val="21"/>
        </w:rPr>
        <w:t>public</w:t>
      </w: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834FF3">
        <w:rPr>
          <w:rFonts w:ascii="Consolas" w:hAnsi="Consolas" w:cs="Times New Roman"/>
          <w:color w:val="DCDCAA"/>
          <w:sz w:val="21"/>
          <w:szCs w:val="21"/>
        </w:rPr>
        <w:t>chargerRapports</w:t>
      </w:r>
      <w:r w:rsidRPr="00834FF3">
        <w:rPr>
          <w:rFonts w:ascii="Consolas" w:hAnsi="Consolas" w:cs="Times New Roman"/>
          <w:color w:val="D4D4D4"/>
          <w:sz w:val="21"/>
          <w:szCs w:val="21"/>
        </w:rPr>
        <w:t>(</w:t>
      </w:r>
      <w:r w:rsidRPr="00834FF3">
        <w:rPr>
          <w:rFonts w:ascii="Consolas" w:hAnsi="Consolas" w:cs="Times New Roman"/>
          <w:color w:val="9CDCFE"/>
          <w:sz w:val="21"/>
          <w:szCs w:val="21"/>
        </w:rPr>
        <w:t>idMedecin</w:t>
      </w: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: </w:t>
      </w:r>
      <w:r w:rsidRPr="00834FF3">
        <w:rPr>
          <w:rFonts w:ascii="Consolas" w:hAnsi="Consolas" w:cs="Times New Roman"/>
          <w:color w:val="4EC9B0"/>
          <w:sz w:val="21"/>
          <w:szCs w:val="21"/>
        </w:rPr>
        <w:t>Number</w:t>
      </w: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):</w:t>
      </w:r>
      <w:r w:rsidRPr="00834FF3">
        <w:rPr>
          <w:rFonts w:ascii="Consolas" w:hAnsi="Consolas" w:cs="Times New Roman"/>
          <w:color w:val="4EC9B0"/>
          <w:sz w:val="21"/>
          <w:szCs w:val="21"/>
        </w:rPr>
        <w:t xml:space="preserve"> Observable&lt;string[]&gt;</w:t>
      </w:r>
      <w:r w:rsidRPr="00834FF3">
        <w:rPr>
          <w:rFonts w:ascii="Consolas" w:hAnsi="Consolas" w:cs="Times New Roman"/>
          <w:color w:val="D4D4D4"/>
          <w:sz w:val="21"/>
          <w:szCs w:val="21"/>
        </w:rPr>
        <w:t>{</w:t>
      </w:r>
    </w:p>
    <w:p w14:paraId="1E0F6618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      </w:t>
      </w:r>
      <w:r w:rsidRPr="00834FF3">
        <w:rPr>
          <w:rFonts w:ascii="Consolas" w:hAnsi="Consolas" w:cs="Times New Roman"/>
          <w:color w:val="569CD6"/>
          <w:sz w:val="21"/>
          <w:szCs w:val="21"/>
        </w:rPr>
        <w:t>let</w:t>
      </w: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834FF3">
        <w:rPr>
          <w:rFonts w:ascii="Consolas" w:hAnsi="Consolas" w:cs="Times New Roman"/>
          <w:color w:val="9CDCFE"/>
          <w:sz w:val="21"/>
          <w:szCs w:val="21"/>
        </w:rPr>
        <w:t>url</w:t>
      </w: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: </w:t>
      </w:r>
      <w:r w:rsidRPr="00834FF3">
        <w:rPr>
          <w:rFonts w:ascii="Consolas" w:hAnsi="Consolas" w:cs="Times New Roman"/>
          <w:color w:val="4EC9B0"/>
          <w:sz w:val="21"/>
          <w:szCs w:val="21"/>
        </w:rPr>
        <w:t>string</w:t>
      </w: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=  </w:t>
      </w:r>
      <w:r w:rsidRPr="00834FF3">
        <w:rPr>
          <w:rFonts w:ascii="Consolas" w:hAnsi="Consolas" w:cs="Times New Roman"/>
          <w:color w:val="569CD6"/>
          <w:sz w:val="21"/>
          <w:szCs w:val="21"/>
        </w:rPr>
        <w:t>this</w:t>
      </w:r>
      <w:r w:rsidRPr="00834FF3">
        <w:rPr>
          <w:rFonts w:ascii="Consolas" w:hAnsi="Consolas" w:cs="Times New Roman"/>
          <w:color w:val="D4D4D4"/>
          <w:sz w:val="21"/>
          <w:szCs w:val="21"/>
        </w:rPr>
        <w:t>.</w:t>
      </w:r>
      <w:r w:rsidRPr="00834FF3">
        <w:rPr>
          <w:rFonts w:ascii="Consolas" w:hAnsi="Consolas" w:cs="Times New Roman"/>
          <w:color w:val="9CDCFE"/>
          <w:sz w:val="21"/>
          <w:szCs w:val="21"/>
        </w:rPr>
        <w:t>urlDomaine</w:t>
      </w: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+ </w:t>
      </w:r>
      <w:r w:rsidRPr="00834FF3">
        <w:rPr>
          <w:rFonts w:ascii="Consolas" w:hAnsi="Consolas" w:cs="Times New Roman"/>
          <w:color w:val="CE9178"/>
          <w:sz w:val="21"/>
          <w:szCs w:val="21"/>
        </w:rPr>
        <w:t>"/rapports/"</w:t>
      </w: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+ </w:t>
      </w:r>
      <w:r w:rsidRPr="00834FF3">
        <w:rPr>
          <w:rFonts w:ascii="Consolas" w:hAnsi="Consolas" w:cs="Times New Roman"/>
          <w:color w:val="9CDCFE"/>
          <w:sz w:val="21"/>
          <w:szCs w:val="21"/>
        </w:rPr>
        <w:t>idMedecin</w:t>
      </w:r>
      <w:r w:rsidRPr="00834FF3">
        <w:rPr>
          <w:rFonts w:ascii="Consolas" w:hAnsi="Consolas" w:cs="Times New Roman"/>
          <w:color w:val="D4D4D4"/>
          <w:sz w:val="21"/>
          <w:szCs w:val="21"/>
        </w:rPr>
        <w:t>;</w:t>
      </w:r>
    </w:p>
    <w:p w14:paraId="4FCC7BD6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      </w:t>
      </w:r>
      <w:r w:rsidRPr="00834FF3">
        <w:rPr>
          <w:rFonts w:ascii="Consolas" w:hAnsi="Consolas" w:cs="Times New Roman"/>
          <w:color w:val="569CD6"/>
          <w:sz w:val="21"/>
          <w:szCs w:val="21"/>
        </w:rPr>
        <w:t>let</w:t>
      </w: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834FF3">
        <w:rPr>
          <w:rFonts w:ascii="Consolas" w:hAnsi="Consolas" w:cs="Times New Roman"/>
          <w:color w:val="9CDCFE"/>
          <w:sz w:val="21"/>
          <w:szCs w:val="21"/>
        </w:rPr>
        <w:t>req</w:t>
      </w: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= </w:t>
      </w:r>
      <w:r w:rsidRPr="00834FF3">
        <w:rPr>
          <w:rFonts w:ascii="Consolas" w:hAnsi="Consolas" w:cs="Times New Roman"/>
          <w:color w:val="569CD6"/>
          <w:sz w:val="21"/>
          <w:szCs w:val="21"/>
        </w:rPr>
        <w:t>this</w:t>
      </w:r>
      <w:r w:rsidRPr="00834FF3">
        <w:rPr>
          <w:rFonts w:ascii="Consolas" w:hAnsi="Consolas" w:cs="Times New Roman"/>
          <w:color w:val="D4D4D4"/>
          <w:sz w:val="21"/>
          <w:szCs w:val="21"/>
        </w:rPr>
        <w:t>.</w:t>
      </w:r>
      <w:r w:rsidRPr="00834FF3">
        <w:rPr>
          <w:rFonts w:ascii="Consolas" w:hAnsi="Consolas" w:cs="Times New Roman"/>
          <w:color w:val="9CDCFE"/>
          <w:sz w:val="21"/>
          <w:szCs w:val="21"/>
        </w:rPr>
        <w:t>http</w:t>
      </w:r>
    </w:p>
    <w:p w14:paraId="72B7A7C4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                   .</w:t>
      </w:r>
      <w:r w:rsidRPr="00834FF3">
        <w:rPr>
          <w:rFonts w:ascii="Consolas" w:hAnsi="Consolas" w:cs="Times New Roman"/>
          <w:color w:val="DCDCAA"/>
          <w:sz w:val="21"/>
          <w:szCs w:val="21"/>
        </w:rPr>
        <w:t>get</w:t>
      </w:r>
      <w:r w:rsidRPr="00834FF3">
        <w:rPr>
          <w:rFonts w:ascii="Consolas" w:hAnsi="Consolas" w:cs="Times New Roman"/>
          <w:color w:val="D4D4D4"/>
          <w:sz w:val="21"/>
          <w:szCs w:val="21"/>
        </w:rPr>
        <w:t>(</w:t>
      </w:r>
      <w:r w:rsidRPr="00834FF3">
        <w:rPr>
          <w:rFonts w:ascii="Consolas" w:hAnsi="Consolas" w:cs="Times New Roman"/>
          <w:color w:val="9CDCFE"/>
          <w:sz w:val="21"/>
          <w:szCs w:val="21"/>
        </w:rPr>
        <w:t>url</w:t>
      </w:r>
      <w:r w:rsidRPr="00834FF3">
        <w:rPr>
          <w:rFonts w:ascii="Consolas" w:hAnsi="Consolas" w:cs="Times New Roman"/>
          <w:color w:val="D4D4D4"/>
          <w:sz w:val="21"/>
          <w:szCs w:val="21"/>
        </w:rPr>
        <w:t>)</w:t>
      </w:r>
    </w:p>
    <w:p w14:paraId="0AAC010B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                   .</w:t>
      </w:r>
      <w:r w:rsidRPr="00834FF3">
        <w:rPr>
          <w:rFonts w:ascii="Consolas" w:hAnsi="Consolas" w:cs="Times New Roman"/>
          <w:color w:val="DCDCAA"/>
          <w:sz w:val="21"/>
          <w:szCs w:val="21"/>
        </w:rPr>
        <w:t>map</w:t>
      </w:r>
      <w:r w:rsidRPr="00834FF3">
        <w:rPr>
          <w:rFonts w:ascii="Consolas" w:hAnsi="Consolas" w:cs="Times New Roman"/>
          <w:color w:val="D4D4D4"/>
          <w:sz w:val="21"/>
          <w:szCs w:val="21"/>
        </w:rPr>
        <w:t>((</w:t>
      </w:r>
      <w:r w:rsidRPr="00834FF3">
        <w:rPr>
          <w:rFonts w:ascii="Consolas" w:hAnsi="Consolas" w:cs="Times New Roman"/>
          <w:color w:val="9CDCFE"/>
          <w:sz w:val="21"/>
          <w:szCs w:val="21"/>
        </w:rPr>
        <w:t>r</w:t>
      </w: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: </w:t>
      </w:r>
      <w:r w:rsidRPr="00834FF3">
        <w:rPr>
          <w:rFonts w:ascii="Consolas" w:hAnsi="Consolas" w:cs="Times New Roman"/>
          <w:color w:val="4EC9B0"/>
          <w:sz w:val="21"/>
          <w:szCs w:val="21"/>
        </w:rPr>
        <w:t>Response</w:t>
      </w:r>
      <w:r w:rsidRPr="00834FF3">
        <w:rPr>
          <w:rFonts w:ascii="Consolas" w:hAnsi="Consolas" w:cs="Times New Roman"/>
          <w:color w:val="D4D4D4"/>
          <w:sz w:val="21"/>
          <w:szCs w:val="21"/>
        </w:rPr>
        <w:t>)</w:t>
      </w:r>
      <w:r w:rsidRPr="00834FF3">
        <w:rPr>
          <w:rFonts w:ascii="Consolas" w:hAnsi="Consolas" w:cs="Times New Roman"/>
          <w:color w:val="569CD6"/>
          <w:sz w:val="21"/>
          <w:szCs w:val="21"/>
        </w:rPr>
        <w:t>=&gt;</w:t>
      </w:r>
      <w:r w:rsidRPr="00834FF3">
        <w:rPr>
          <w:rFonts w:ascii="Consolas" w:hAnsi="Consolas" w:cs="Times New Roman"/>
          <w:color w:val="9CDCFE"/>
          <w:sz w:val="21"/>
          <w:szCs w:val="21"/>
        </w:rPr>
        <w:t>r</w:t>
      </w:r>
      <w:r w:rsidRPr="00834FF3">
        <w:rPr>
          <w:rFonts w:ascii="Consolas" w:hAnsi="Consolas" w:cs="Times New Roman"/>
          <w:color w:val="D4D4D4"/>
          <w:sz w:val="21"/>
          <w:szCs w:val="21"/>
        </w:rPr>
        <w:t>.</w:t>
      </w:r>
      <w:r w:rsidRPr="00834FF3">
        <w:rPr>
          <w:rFonts w:ascii="Consolas" w:hAnsi="Consolas" w:cs="Times New Roman"/>
          <w:color w:val="DCDCAA"/>
          <w:sz w:val="21"/>
          <w:szCs w:val="21"/>
        </w:rPr>
        <w:t>json</w:t>
      </w:r>
      <w:r w:rsidRPr="00834FF3">
        <w:rPr>
          <w:rFonts w:ascii="Consolas" w:hAnsi="Consolas" w:cs="Times New Roman"/>
          <w:color w:val="D4D4D4"/>
          <w:sz w:val="21"/>
          <w:szCs w:val="21"/>
        </w:rPr>
        <w:t>());</w:t>
      </w:r>
    </w:p>
    <w:p w14:paraId="03B0B9C6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834FF3">
        <w:rPr>
          <w:rFonts w:ascii="Consolas" w:hAnsi="Consolas" w:cs="Times New Roman"/>
          <w:color w:val="C586C0"/>
          <w:sz w:val="21"/>
          <w:szCs w:val="21"/>
        </w:rPr>
        <w:t>return</w:t>
      </w: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834FF3">
        <w:rPr>
          <w:rFonts w:ascii="Consolas" w:hAnsi="Consolas" w:cs="Times New Roman"/>
          <w:color w:val="9CDCFE"/>
          <w:sz w:val="21"/>
          <w:szCs w:val="21"/>
        </w:rPr>
        <w:t>req</w:t>
      </w:r>
      <w:r w:rsidRPr="00834FF3">
        <w:rPr>
          <w:rFonts w:ascii="Consolas" w:hAnsi="Consolas" w:cs="Times New Roman"/>
          <w:color w:val="D4D4D4"/>
          <w:sz w:val="21"/>
          <w:szCs w:val="21"/>
        </w:rPr>
        <w:t>;</w:t>
      </w:r>
    </w:p>
    <w:p w14:paraId="2DD38BF1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   }</w:t>
      </w:r>
    </w:p>
    <w:p w14:paraId="27AC5A12" w14:textId="77777777" w:rsidR="00674BE6" w:rsidRDefault="00674BE6" w:rsidP="00674BE6">
      <w:r>
        <w:t xml:space="preserve">Ce code peut être </w:t>
      </w:r>
      <w:r w:rsidRPr="00834FF3">
        <w:rPr>
          <w:i/>
        </w:rPr>
        <w:t>copier/coller</w:t>
      </w:r>
      <w:r>
        <w:t>.</w:t>
      </w:r>
    </w:p>
    <w:p w14:paraId="1A081CE3" w14:textId="77777777" w:rsidR="00674BE6" w:rsidRDefault="00674BE6" w:rsidP="00674BE6"/>
    <w:p w14:paraId="4448FAB8" w14:textId="77777777" w:rsidR="00674BE6" w:rsidRDefault="00674BE6" w:rsidP="00674BE6">
      <w:r>
        <w:t>Il n’y a rien à ajouter ; ce code ressemble à ce que nous avons déjà rencontré.</w:t>
      </w:r>
    </w:p>
    <w:p w14:paraId="3EC73EE8" w14:textId="77777777" w:rsidR="00674BE6" w:rsidRDefault="00674BE6" w:rsidP="00674BE6"/>
    <w:p w14:paraId="7CC530DB" w14:textId="77777777" w:rsidR="00674BE6" w:rsidRDefault="00674BE6" w:rsidP="00674BE6"/>
    <w:p w14:paraId="33F034F3" w14:textId="77777777" w:rsidR="00674BE6" w:rsidRDefault="00674BE6" w:rsidP="00674BE6"/>
    <w:p w14:paraId="212C1DA1" w14:textId="77777777" w:rsidR="00674BE6" w:rsidRDefault="00674BE6" w:rsidP="00674BE6"/>
    <w:p w14:paraId="34796AAD" w14:textId="77777777" w:rsidR="00674BE6" w:rsidRDefault="00674BE6" w:rsidP="00674BE6"/>
    <w:p w14:paraId="30FE49BD" w14:textId="77777777" w:rsidR="00674BE6" w:rsidRDefault="00674BE6" w:rsidP="00674BE6"/>
    <w:p w14:paraId="265F97CD" w14:textId="77777777" w:rsidR="00674BE6" w:rsidRDefault="00674BE6" w:rsidP="00674BE6"/>
    <w:p w14:paraId="3C4F5988" w14:textId="77777777" w:rsidR="00674BE6" w:rsidRDefault="00674BE6" w:rsidP="00674BE6"/>
    <w:p w14:paraId="4B2A89E0" w14:textId="77777777" w:rsidR="00674BE6" w:rsidRDefault="00674BE6" w:rsidP="00674BE6"/>
    <w:p w14:paraId="39F83D8D" w14:textId="77777777" w:rsidR="00674BE6" w:rsidRDefault="00674BE6" w:rsidP="00674BE6"/>
    <w:p w14:paraId="035E28A3" w14:textId="77777777" w:rsidR="00674BE6" w:rsidRDefault="00674BE6" w:rsidP="00674BE6"/>
    <w:p w14:paraId="4E49A398" w14:textId="77777777" w:rsidR="00674BE6" w:rsidRDefault="00674BE6" w:rsidP="00674BE6"/>
    <w:p w14:paraId="7A15E8C3" w14:textId="77777777" w:rsidR="00674BE6" w:rsidRDefault="00674BE6" w:rsidP="00674BE6">
      <w:pPr>
        <w:pStyle w:val="Sous-titre"/>
      </w:pPr>
      <w:r>
        <w:lastRenderedPageBreak/>
        <w:t>2.2) Le fichier HTML évolution 3</w:t>
      </w:r>
    </w:p>
    <w:p w14:paraId="358F8C48" w14:textId="77777777" w:rsidR="00674BE6" w:rsidRDefault="00674BE6" w:rsidP="00674BE6"/>
    <w:p w14:paraId="5F058158" w14:textId="77777777" w:rsidR="00674BE6" w:rsidRDefault="00674BE6" w:rsidP="00674BE6">
      <w:r>
        <w:t>Il faut maintenant gérer l’affichage des rapports :</w:t>
      </w:r>
    </w:p>
    <w:p w14:paraId="713FE8FA" w14:textId="77777777" w:rsidR="00674BE6" w:rsidRDefault="00674BE6" w:rsidP="00674BE6"/>
    <w:p w14:paraId="3BD9C11F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608B4E"/>
          <w:sz w:val="21"/>
          <w:szCs w:val="21"/>
        </w:rPr>
        <w:t>&lt;!--affichage des rapports--&gt;</w:t>
      </w:r>
    </w:p>
    <w:p w14:paraId="2BD2974F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808080"/>
          <w:sz w:val="21"/>
          <w:szCs w:val="21"/>
        </w:rPr>
        <w:t>&lt;</w:t>
      </w:r>
      <w:r w:rsidRPr="00834FF3">
        <w:rPr>
          <w:rFonts w:ascii="Consolas" w:hAnsi="Consolas" w:cs="Times New Roman"/>
          <w:color w:val="569CD6"/>
          <w:sz w:val="21"/>
          <w:szCs w:val="21"/>
        </w:rPr>
        <w:t>table</w:t>
      </w: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834FF3">
        <w:rPr>
          <w:rFonts w:ascii="Consolas" w:hAnsi="Consolas" w:cs="Times New Roman"/>
          <w:color w:val="9CDCFE"/>
          <w:sz w:val="21"/>
          <w:szCs w:val="21"/>
        </w:rPr>
        <w:t>class</w:t>
      </w:r>
      <w:r w:rsidRPr="00834FF3">
        <w:rPr>
          <w:rFonts w:ascii="Consolas" w:hAnsi="Consolas" w:cs="Times New Roman"/>
          <w:color w:val="D4D4D4"/>
          <w:sz w:val="21"/>
          <w:szCs w:val="21"/>
        </w:rPr>
        <w:t>=</w:t>
      </w:r>
      <w:r w:rsidRPr="00834FF3">
        <w:rPr>
          <w:rFonts w:ascii="Consolas" w:hAnsi="Consolas" w:cs="Times New Roman"/>
          <w:color w:val="CE9178"/>
          <w:sz w:val="21"/>
          <w:szCs w:val="21"/>
        </w:rPr>
        <w:t>"table table-bordered"</w:t>
      </w: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*</w:t>
      </w:r>
      <w:r w:rsidRPr="00834FF3">
        <w:rPr>
          <w:rFonts w:ascii="Consolas" w:hAnsi="Consolas" w:cs="Times New Roman"/>
          <w:color w:val="9CDCFE"/>
          <w:sz w:val="21"/>
          <w:szCs w:val="21"/>
        </w:rPr>
        <w:t>ngIf</w:t>
      </w:r>
      <w:r w:rsidRPr="00834FF3">
        <w:rPr>
          <w:rFonts w:ascii="Consolas" w:hAnsi="Consolas" w:cs="Times New Roman"/>
          <w:color w:val="D4D4D4"/>
          <w:sz w:val="21"/>
          <w:szCs w:val="21"/>
        </w:rPr>
        <w:t>=</w:t>
      </w:r>
      <w:r w:rsidRPr="00834FF3">
        <w:rPr>
          <w:rFonts w:ascii="Consolas" w:hAnsi="Consolas" w:cs="Times New Roman"/>
          <w:color w:val="CE9178"/>
          <w:sz w:val="21"/>
          <w:szCs w:val="21"/>
        </w:rPr>
        <w:t>"afficherRapports"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49036B65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   </w:t>
      </w:r>
      <w:r w:rsidRPr="00834FF3">
        <w:rPr>
          <w:rFonts w:ascii="Consolas" w:hAnsi="Consolas" w:cs="Times New Roman"/>
          <w:color w:val="808080"/>
          <w:sz w:val="21"/>
          <w:szCs w:val="21"/>
        </w:rPr>
        <w:t>&lt;</w:t>
      </w:r>
      <w:r w:rsidRPr="00834FF3">
        <w:rPr>
          <w:rFonts w:ascii="Consolas" w:hAnsi="Consolas" w:cs="Times New Roman"/>
          <w:color w:val="569CD6"/>
          <w:sz w:val="21"/>
          <w:szCs w:val="21"/>
        </w:rPr>
        <w:t>tr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233BD64A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834FF3">
        <w:rPr>
          <w:rFonts w:ascii="Consolas" w:hAnsi="Consolas" w:cs="Times New Roman"/>
          <w:color w:val="808080"/>
          <w:sz w:val="21"/>
          <w:szCs w:val="21"/>
        </w:rPr>
        <w:t>&lt;</w:t>
      </w:r>
      <w:r w:rsidRPr="00834FF3">
        <w:rPr>
          <w:rFonts w:ascii="Consolas" w:hAnsi="Consolas" w:cs="Times New Roman"/>
          <w:color w:val="569CD6"/>
          <w:sz w:val="21"/>
          <w:szCs w:val="21"/>
        </w:rPr>
        <w:t>th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  <w:r w:rsidRPr="00834FF3">
        <w:rPr>
          <w:rFonts w:ascii="Consolas" w:hAnsi="Consolas" w:cs="Times New Roman"/>
          <w:color w:val="D4D4D4"/>
          <w:sz w:val="21"/>
          <w:szCs w:val="21"/>
        </w:rPr>
        <w:t>Date</w:t>
      </w:r>
      <w:r w:rsidRPr="00834FF3">
        <w:rPr>
          <w:rFonts w:ascii="Consolas" w:hAnsi="Consolas" w:cs="Times New Roman"/>
          <w:color w:val="808080"/>
          <w:sz w:val="21"/>
          <w:szCs w:val="21"/>
        </w:rPr>
        <w:t>&lt;/</w:t>
      </w:r>
      <w:r w:rsidRPr="00834FF3">
        <w:rPr>
          <w:rFonts w:ascii="Consolas" w:hAnsi="Consolas" w:cs="Times New Roman"/>
          <w:color w:val="569CD6"/>
          <w:sz w:val="21"/>
          <w:szCs w:val="21"/>
        </w:rPr>
        <w:t>th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49988B21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834FF3">
        <w:rPr>
          <w:rFonts w:ascii="Consolas" w:hAnsi="Consolas" w:cs="Times New Roman"/>
          <w:color w:val="808080"/>
          <w:sz w:val="21"/>
          <w:szCs w:val="21"/>
        </w:rPr>
        <w:t>&lt;</w:t>
      </w:r>
      <w:r w:rsidRPr="00834FF3">
        <w:rPr>
          <w:rFonts w:ascii="Consolas" w:hAnsi="Consolas" w:cs="Times New Roman"/>
          <w:color w:val="569CD6"/>
          <w:sz w:val="21"/>
          <w:szCs w:val="21"/>
        </w:rPr>
        <w:t>th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  <w:r w:rsidRPr="00834FF3">
        <w:rPr>
          <w:rFonts w:ascii="Consolas" w:hAnsi="Consolas" w:cs="Times New Roman"/>
          <w:color w:val="D4D4D4"/>
          <w:sz w:val="21"/>
          <w:szCs w:val="21"/>
        </w:rPr>
        <w:t>motif</w:t>
      </w:r>
      <w:r w:rsidRPr="00834FF3">
        <w:rPr>
          <w:rFonts w:ascii="Consolas" w:hAnsi="Consolas" w:cs="Times New Roman"/>
          <w:color w:val="808080"/>
          <w:sz w:val="21"/>
          <w:szCs w:val="21"/>
        </w:rPr>
        <w:t>&lt;/</w:t>
      </w:r>
      <w:r w:rsidRPr="00834FF3">
        <w:rPr>
          <w:rFonts w:ascii="Consolas" w:hAnsi="Consolas" w:cs="Times New Roman"/>
          <w:color w:val="569CD6"/>
          <w:sz w:val="21"/>
          <w:szCs w:val="21"/>
        </w:rPr>
        <w:t>th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7C1E5E4E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834FF3">
        <w:rPr>
          <w:rFonts w:ascii="Consolas" w:hAnsi="Consolas" w:cs="Times New Roman"/>
          <w:color w:val="808080"/>
          <w:sz w:val="21"/>
          <w:szCs w:val="21"/>
        </w:rPr>
        <w:t>&lt;</w:t>
      </w:r>
      <w:r w:rsidRPr="00834FF3">
        <w:rPr>
          <w:rFonts w:ascii="Consolas" w:hAnsi="Consolas" w:cs="Times New Roman"/>
          <w:color w:val="569CD6"/>
          <w:sz w:val="21"/>
          <w:szCs w:val="21"/>
        </w:rPr>
        <w:t>th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  <w:r w:rsidRPr="00834FF3">
        <w:rPr>
          <w:rFonts w:ascii="Consolas" w:hAnsi="Consolas" w:cs="Times New Roman"/>
          <w:color w:val="D4D4D4"/>
          <w:sz w:val="21"/>
          <w:szCs w:val="21"/>
        </w:rPr>
        <w:t>Bilan</w:t>
      </w:r>
      <w:r w:rsidRPr="00834FF3">
        <w:rPr>
          <w:rFonts w:ascii="Consolas" w:hAnsi="Consolas" w:cs="Times New Roman"/>
          <w:color w:val="808080"/>
          <w:sz w:val="21"/>
          <w:szCs w:val="21"/>
        </w:rPr>
        <w:t>&lt;/</w:t>
      </w:r>
      <w:r w:rsidRPr="00834FF3">
        <w:rPr>
          <w:rFonts w:ascii="Consolas" w:hAnsi="Consolas" w:cs="Times New Roman"/>
          <w:color w:val="569CD6"/>
          <w:sz w:val="21"/>
          <w:szCs w:val="21"/>
        </w:rPr>
        <w:t>th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3414D710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834FF3">
        <w:rPr>
          <w:rFonts w:ascii="Consolas" w:hAnsi="Consolas" w:cs="Times New Roman"/>
          <w:color w:val="808080"/>
          <w:sz w:val="21"/>
          <w:szCs w:val="21"/>
        </w:rPr>
        <w:t>&lt;</w:t>
      </w:r>
      <w:r w:rsidRPr="00834FF3">
        <w:rPr>
          <w:rFonts w:ascii="Consolas" w:hAnsi="Consolas" w:cs="Times New Roman"/>
          <w:color w:val="569CD6"/>
          <w:sz w:val="21"/>
          <w:szCs w:val="21"/>
        </w:rPr>
        <w:t>th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  <w:r w:rsidRPr="00834FF3">
        <w:rPr>
          <w:rFonts w:ascii="Consolas" w:hAnsi="Consolas" w:cs="Times New Roman"/>
          <w:color w:val="D4D4D4"/>
          <w:sz w:val="21"/>
          <w:szCs w:val="21"/>
        </w:rPr>
        <w:t>Nom du visiteur</w:t>
      </w:r>
      <w:r w:rsidRPr="00834FF3">
        <w:rPr>
          <w:rFonts w:ascii="Consolas" w:hAnsi="Consolas" w:cs="Times New Roman"/>
          <w:color w:val="808080"/>
          <w:sz w:val="21"/>
          <w:szCs w:val="21"/>
        </w:rPr>
        <w:t>&lt;/</w:t>
      </w:r>
      <w:r w:rsidRPr="00834FF3">
        <w:rPr>
          <w:rFonts w:ascii="Consolas" w:hAnsi="Consolas" w:cs="Times New Roman"/>
          <w:color w:val="569CD6"/>
          <w:sz w:val="21"/>
          <w:szCs w:val="21"/>
        </w:rPr>
        <w:t>th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1E8B5D0D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   </w:t>
      </w:r>
      <w:r w:rsidRPr="00834FF3">
        <w:rPr>
          <w:rFonts w:ascii="Consolas" w:hAnsi="Consolas" w:cs="Times New Roman"/>
          <w:color w:val="808080"/>
          <w:sz w:val="21"/>
          <w:szCs w:val="21"/>
        </w:rPr>
        <w:t>&lt;/</w:t>
      </w:r>
      <w:r w:rsidRPr="00834FF3">
        <w:rPr>
          <w:rFonts w:ascii="Consolas" w:hAnsi="Consolas" w:cs="Times New Roman"/>
          <w:color w:val="569CD6"/>
          <w:sz w:val="21"/>
          <w:szCs w:val="21"/>
        </w:rPr>
        <w:t>tr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637D8633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   </w:t>
      </w:r>
      <w:r w:rsidRPr="00834FF3">
        <w:rPr>
          <w:rFonts w:ascii="Consolas" w:hAnsi="Consolas" w:cs="Times New Roman"/>
          <w:color w:val="808080"/>
          <w:sz w:val="21"/>
          <w:szCs w:val="21"/>
        </w:rPr>
        <w:t>&lt;</w:t>
      </w:r>
      <w:r w:rsidRPr="00834FF3">
        <w:rPr>
          <w:rFonts w:ascii="Consolas" w:hAnsi="Consolas" w:cs="Times New Roman"/>
          <w:color w:val="569CD6"/>
          <w:sz w:val="21"/>
          <w:szCs w:val="21"/>
        </w:rPr>
        <w:t>tr</w:t>
      </w: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*</w:t>
      </w:r>
      <w:r w:rsidRPr="00834FF3">
        <w:rPr>
          <w:rFonts w:ascii="Consolas" w:hAnsi="Consolas" w:cs="Times New Roman"/>
          <w:color w:val="9CDCFE"/>
          <w:sz w:val="21"/>
          <w:szCs w:val="21"/>
        </w:rPr>
        <w:t>ngFor</w:t>
      </w:r>
      <w:r w:rsidRPr="00834FF3">
        <w:rPr>
          <w:rFonts w:ascii="Consolas" w:hAnsi="Consolas" w:cs="Times New Roman"/>
          <w:color w:val="D4D4D4"/>
          <w:sz w:val="21"/>
          <w:szCs w:val="21"/>
        </w:rPr>
        <w:t>=</w:t>
      </w:r>
      <w:r w:rsidRPr="00834FF3">
        <w:rPr>
          <w:rFonts w:ascii="Consolas" w:hAnsi="Consolas" w:cs="Times New Roman"/>
          <w:color w:val="CE9178"/>
          <w:sz w:val="21"/>
          <w:szCs w:val="21"/>
        </w:rPr>
        <w:t>"let rapport of lesRapports"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6192417F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834FF3">
        <w:rPr>
          <w:rFonts w:ascii="Consolas" w:hAnsi="Consolas" w:cs="Times New Roman"/>
          <w:color w:val="808080"/>
          <w:sz w:val="21"/>
          <w:szCs w:val="21"/>
        </w:rPr>
        <w:t>&lt;</w:t>
      </w:r>
      <w:r w:rsidRPr="00834FF3">
        <w:rPr>
          <w:rFonts w:ascii="Consolas" w:hAnsi="Consolas" w:cs="Times New Roman"/>
          <w:color w:val="569CD6"/>
          <w:sz w:val="21"/>
          <w:szCs w:val="21"/>
        </w:rPr>
        <w:t>td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{{rapport.date }} </w:t>
      </w:r>
      <w:r w:rsidRPr="00834FF3">
        <w:rPr>
          <w:rFonts w:ascii="Consolas" w:hAnsi="Consolas" w:cs="Times New Roman"/>
          <w:color w:val="808080"/>
          <w:sz w:val="21"/>
          <w:szCs w:val="21"/>
        </w:rPr>
        <w:t>&lt;/</w:t>
      </w:r>
      <w:r w:rsidRPr="00834FF3">
        <w:rPr>
          <w:rFonts w:ascii="Consolas" w:hAnsi="Consolas" w:cs="Times New Roman"/>
          <w:color w:val="569CD6"/>
          <w:sz w:val="21"/>
          <w:szCs w:val="21"/>
        </w:rPr>
        <w:t>td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42E77F5A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834FF3">
        <w:rPr>
          <w:rFonts w:ascii="Consolas" w:hAnsi="Consolas" w:cs="Times New Roman"/>
          <w:color w:val="808080"/>
          <w:sz w:val="21"/>
          <w:szCs w:val="21"/>
        </w:rPr>
        <w:t>&lt;</w:t>
      </w:r>
      <w:r w:rsidRPr="00834FF3">
        <w:rPr>
          <w:rFonts w:ascii="Consolas" w:hAnsi="Consolas" w:cs="Times New Roman"/>
          <w:color w:val="569CD6"/>
          <w:sz w:val="21"/>
          <w:szCs w:val="21"/>
        </w:rPr>
        <w:t>td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{{rapport.motif }} </w:t>
      </w:r>
      <w:r w:rsidRPr="00834FF3">
        <w:rPr>
          <w:rFonts w:ascii="Consolas" w:hAnsi="Consolas" w:cs="Times New Roman"/>
          <w:color w:val="808080"/>
          <w:sz w:val="21"/>
          <w:szCs w:val="21"/>
        </w:rPr>
        <w:t>&lt;/</w:t>
      </w:r>
      <w:r w:rsidRPr="00834FF3">
        <w:rPr>
          <w:rFonts w:ascii="Consolas" w:hAnsi="Consolas" w:cs="Times New Roman"/>
          <w:color w:val="569CD6"/>
          <w:sz w:val="21"/>
          <w:szCs w:val="21"/>
        </w:rPr>
        <w:t>td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460D6DD8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834FF3">
        <w:rPr>
          <w:rFonts w:ascii="Consolas" w:hAnsi="Consolas" w:cs="Times New Roman"/>
          <w:color w:val="808080"/>
          <w:sz w:val="21"/>
          <w:szCs w:val="21"/>
        </w:rPr>
        <w:t>&lt;</w:t>
      </w:r>
      <w:r w:rsidRPr="00834FF3">
        <w:rPr>
          <w:rFonts w:ascii="Consolas" w:hAnsi="Consolas" w:cs="Times New Roman"/>
          <w:color w:val="569CD6"/>
          <w:sz w:val="21"/>
          <w:szCs w:val="21"/>
        </w:rPr>
        <w:t>td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{{rapport.bilan }} </w:t>
      </w:r>
      <w:r w:rsidRPr="00834FF3">
        <w:rPr>
          <w:rFonts w:ascii="Consolas" w:hAnsi="Consolas" w:cs="Times New Roman"/>
          <w:color w:val="808080"/>
          <w:sz w:val="21"/>
          <w:szCs w:val="21"/>
        </w:rPr>
        <w:t>&lt;/</w:t>
      </w:r>
      <w:r w:rsidRPr="00834FF3">
        <w:rPr>
          <w:rFonts w:ascii="Consolas" w:hAnsi="Consolas" w:cs="Times New Roman"/>
          <w:color w:val="569CD6"/>
          <w:sz w:val="21"/>
          <w:szCs w:val="21"/>
        </w:rPr>
        <w:t>td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0C3BE29F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834FF3">
        <w:rPr>
          <w:rFonts w:ascii="Consolas" w:hAnsi="Consolas" w:cs="Times New Roman"/>
          <w:color w:val="808080"/>
          <w:sz w:val="21"/>
          <w:szCs w:val="21"/>
        </w:rPr>
        <w:t>&lt;</w:t>
      </w:r>
      <w:r w:rsidRPr="00834FF3">
        <w:rPr>
          <w:rFonts w:ascii="Consolas" w:hAnsi="Consolas" w:cs="Times New Roman"/>
          <w:color w:val="569CD6"/>
          <w:sz w:val="21"/>
          <w:szCs w:val="21"/>
        </w:rPr>
        <w:t>td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{{rapport.nom }} </w:t>
      </w:r>
      <w:r w:rsidRPr="00834FF3">
        <w:rPr>
          <w:rFonts w:ascii="Consolas" w:hAnsi="Consolas" w:cs="Times New Roman"/>
          <w:color w:val="808080"/>
          <w:sz w:val="21"/>
          <w:szCs w:val="21"/>
        </w:rPr>
        <w:t>&lt;/</w:t>
      </w:r>
      <w:r w:rsidRPr="00834FF3">
        <w:rPr>
          <w:rFonts w:ascii="Consolas" w:hAnsi="Consolas" w:cs="Times New Roman"/>
          <w:color w:val="569CD6"/>
          <w:sz w:val="21"/>
          <w:szCs w:val="21"/>
        </w:rPr>
        <w:t>td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7071977F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D4D4D4"/>
          <w:sz w:val="21"/>
          <w:szCs w:val="21"/>
        </w:rPr>
        <w:t xml:space="preserve">    </w:t>
      </w:r>
      <w:r w:rsidRPr="00834FF3">
        <w:rPr>
          <w:rFonts w:ascii="Consolas" w:hAnsi="Consolas" w:cs="Times New Roman"/>
          <w:color w:val="808080"/>
          <w:sz w:val="21"/>
          <w:szCs w:val="21"/>
        </w:rPr>
        <w:t>&lt;/</w:t>
      </w:r>
      <w:r w:rsidRPr="00834FF3">
        <w:rPr>
          <w:rFonts w:ascii="Consolas" w:hAnsi="Consolas" w:cs="Times New Roman"/>
          <w:color w:val="569CD6"/>
          <w:sz w:val="21"/>
          <w:szCs w:val="21"/>
        </w:rPr>
        <w:t>tr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50CDC3A5" w14:textId="77777777" w:rsidR="00674BE6" w:rsidRPr="00834FF3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834FF3">
        <w:rPr>
          <w:rFonts w:ascii="Consolas" w:hAnsi="Consolas" w:cs="Times New Roman"/>
          <w:color w:val="808080"/>
          <w:sz w:val="21"/>
          <w:szCs w:val="21"/>
        </w:rPr>
        <w:t>&lt;/</w:t>
      </w:r>
      <w:r w:rsidRPr="00834FF3">
        <w:rPr>
          <w:rFonts w:ascii="Consolas" w:hAnsi="Consolas" w:cs="Times New Roman"/>
          <w:color w:val="569CD6"/>
          <w:sz w:val="21"/>
          <w:szCs w:val="21"/>
        </w:rPr>
        <w:t>table</w:t>
      </w:r>
      <w:r w:rsidRPr="00834FF3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00D768FD" w14:textId="77777777" w:rsidR="00674BE6" w:rsidRDefault="00674BE6" w:rsidP="00674BE6">
      <w:r>
        <w:t xml:space="preserve">Ce code peut être </w:t>
      </w:r>
      <w:r w:rsidRPr="00834FF3">
        <w:rPr>
          <w:i/>
        </w:rPr>
        <w:t>copier/coller</w:t>
      </w:r>
      <w:r>
        <w:t>.</w:t>
      </w:r>
    </w:p>
    <w:p w14:paraId="62E34F6E" w14:textId="77777777" w:rsidR="00674BE6" w:rsidRDefault="00674BE6" w:rsidP="00674BE6"/>
    <w:p w14:paraId="456B1E88" w14:textId="77777777" w:rsidR="00674BE6" w:rsidRDefault="00674BE6" w:rsidP="00674BE6">
      <w:r w:rsidRPr="00EB0A03">
        <w:rPr>
          <w:b/>
        </w:rPr>
        <w:t>Remarques</w:t>
      </w:r>
      <w:r>
        <w:t> :</w:t>
      </w:r>
    </w:p>
    <w:p w14:paraId="397F181B" w14:textId="77777777" w:rsidR="00674BE6" w:rsidRDefault="00674BE6" w:rsidP="00674BE6">
      <w:pPr>
        <w:pStyle w:val="Paragraphedeliste"/>
        <w:numPr>
          <w:ilvl w:val="0"/>
          <w:numId w:val="33"/>
        </w:numPr>
      </w:pPr>
      <w:r>
        <w:t xml:space="preserve">nous utilisons encore des classes </w:t>
      </w:r>
      <w:r w:rsidRPr="00AD31C1">
        <w:rPr>
          <w:i/>
        </w:rPr>
        <w:t>bootstrap</w:t>
      </w:r>
      <w:r>
        <w:t xml:space="preserve"> pour l’affichage,</w:t>
      </w:r>
    </w:p>
    <w:p w14:paraId="5BCC8F56" w14:textId="77777777" w:rsidR="00674BE6" w:rsidRDefault="00674BE6" w:rsidP="00674BE6">
      <w:pPr>
        <w:pStyle w:val="Paragraphedeliste"/>
        <w:numPr>
          <w:ilvl w:val="0"/>
          <w:numId w:val="33"/>
        </w:numPr>
      </w:pPr>
      <w:r>
        <w:t xml:space="preserve">on utilise à nouveau la directive </w:t>
      </w:r>
      <w:r w:rsidRPr="00AD31C1">
        <w:rPr>
          <w:b/>
        </w:rPr>
        <w:t>*ngFor</w:t>
      </w:r>
      <w:r>
        <w:t>,</w:t>
      </w:r>
    </w:p>
    <w:p w14:paraId="51A3B3AD" w14:textId="77777777" w:rsidR="00674BE6" w:rsidRDefault="00674BE6" w:rsidP="00674BE6">
      <w:pPr>
        <w:pStyle w:val="Paragraphedeliste"/>
        <w:numPr>
          <w:ilvl w:val="0"/>
          <w:numId w:val="33"/>
        </w:numPr>
      </w:pPr>
      <w:r>
        <w:t xml:space="preserve">on utilise pour la première fois une nouvelle directive </w:t>
      </w:r>
      <w:r w:rsidRPr="00AD31C1">
        <w:rPr>
          <w:b/>
        </w:rPr>
        <w:t xml:space="preserve">*ngIf </w:t>
      </w:r>
      <w:r>
        <w:t xml:space="preserve">qui s’applique ici à la balise </w:t>
      </w:r>
      <w:r w:rsidRPr="00AD31C1">
        <w:rPr>
          <w:i/>
        </w:rPr>
        <w:t>table</w:t>
      </w:r>
      <w:r>
        <w:t xml:space="preserve">. Cette directive prend une expression (évaluable) comme argument ; ici l’expression est réduite à un champ booléen </w:t>
      </w:r>
      <w:r w:rsidRPr="00AD31C1">
        <w:rPr>
          <w:i/>
        </w:rPr>
        <w:t>afficherRapports</w:t>
      </w:r>
      <w:r>
        <w:t xml:space="preserve"> – donc équivalent à « </w:t>
      </w:r>
      <w:r w:rsidRPr="00AD31C1">
        <w:rPr>
          <w:i/>
        </w:rPr>
        <w:t>afficherRapports == true</w:t>
      </w:r>
      <w:r>
        <w:t xml:space="preserve"> »-. La balise table et son contenu sera alors </w:t>
      </w:r>
      <w:r w:rsidRPr="00AD31C1">
        <w:rPr>
          <w:b/>
        </w:rPr>
        <w:t>ajoutée au DOM</w:t>
      </w:r>
      <w:r>
        <w:t xml:space="preserve"> si </w:t>
      </w:r>
      <w:r w:rsidRPr="00AD31C1">
        <w:rPr>
          <w:i/>
        </w:rPr>
        <w:t>afficherRapports</w:t>
      </w:r>
      <w:r>
        <w:t xml:space="preserve"> est </w:t>
      </w:r>
      <w:r w:rsidRPr="00AD31C1">
        <w:rPr>
          <w:i/>
        </w:rPr>
        <w:t>true</w:t>
      </w:r>
      <w:r>
        <w:t>.</w:t>
      </w:r>
    </w:p>
    <w:p w14:paraId="1030E119" w14:textId="77777777" w:rsidR="00674BE6" w:rsidRDefault="00674BE6" w:rsidP="00674BE6">
      <w:r>
        <w:t xml:space="preserve">Ce procédé est bien plus performant que la gestion de la propriété </w:t>
      </w:r>
      <w:r>
        <w:rPr>
          <w:i/>
        </w:rPr>
        <w:t>hidden</w:t>
      </w:r>
      <w:r>
        <w:t xml:space="preserve">, que nous avons utilisé pour gérer la visibilité de certains champs. </w:t>
      </w:r>
    </w:p>
    <w:p w14:paraId="3E38291D" w14:textId="77777777" w:rsidR="00674BE6" w:rsidRDefault="00674BE6" w:rsidP="00674BE6"/>
    <w:p w14:paraId="0B8E1DBF" w14:textId="77777777" w:rsidR="00674BE6" w:rsidRDefault="00674BE6" w:rsidP="00674BE6">
      <w:r>
        <w:t xml:space="preserve">Il faut bien sûr déclarer </w:t>
      </w:r>
      <w:r>
        <w:rPr>
          <w:i/>
        </w:rPr>
        <w:t>afficherRapports</w:t>
      </w:r>
      <w:r>
        <w:t xml:space="preserve"> comme un champ de la classe.</w:t>
      </w:r>
    </w:p>
    <w:p w14:paraId="6617E48D" w14:textId="77777777" w:rsidR="00674BE6" w:rsidRDefault="00674BE6" w:rsidP="00674BE6"/>
    <w:p w14:paraId="3DA7EFF5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Travail à faire</w:t>
      </w:r>
    </w:p>
    <w:p w14:paraId="6EAD51B5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248671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En vous aidant de ce que vous avez déjà réalisé, terminer cette partie en intervenant dans :</w:t>
      </w:r>
    </w:p>
    <w:p w14:paraId="36464FEE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- le service DataService pour ajouter la méthode </w:t>
      </w:r>
      <w:r w:rsidRPr="003D5F6B">
        <w:rPr>
          <w:i/>
        </w:rPr>
        <w:t>chargerRapports</w:t>
      </w:r>
      <w:r>
        <w:t xml:space="preserve"> (présentée plus haut)</w:t>
      </w:r>
    </w:p>
    <w:p w14:paraId="42751DC0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- la classe </w:t>
      </w:r>
      <w:r w:rsidRPr="003D5F6B">
        <w:rPr>
          <w:i/>
        </w:rPr>
        <w:t>MedecinsComponent</w:t>
      </w:r>
      <w:r>
        <w:t xml:space="preserve"> en ajoutant :</w:t>
      </w:r>
    </w:p>
    <w:p w14:paraId="220322BF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ab/>
        <w:t xml:space="preserve">a) le champ booléen </w:t>
      </w:r>
      <w:r w:rsidRPr="003D5F6B">
        <w:rPr>
          <w:i/>
        </w:rPr>
        <w:t>afficherRapport</w:t>
      </w:r>
    </w:p>
    <w:p w14:paraId="6D58C49D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021"/>
      </w:pPr>
      <w:r>
        <w:t xml:space="preserve">b) le code de la méthode  </w:t>
      </w:r>
      <w:r>
        <w:rPr>
          <w:i/>
        </w:rPr>
        <w:t>dernierRapports() (</w:t>
      </w:r>
      <w:r w:rsidRPr="008E28C5">
        <w:t>présent dans la n</w:t>
      </w:r>
      <w:r>
        <w:t>a</w:t>
      </w:r>
      <w:r w:rsidRPr="008E28C5">
        <w:t>vbar</w:t>
      </w:r>
      <w:r>
        <w:rPr>
          <w:i/>
        </w:rPr>
        <w:t>)</w:t>
      </w:r>
      <w:r>
        <w:t xml:space="preserve"> qui doit appeler la </w:t>
      </w:r>
      <w:r>
        <w:rPr>
          <w:i/>
        </w:rPr>
        <w:t>chargerRapports</w:t>
      </w:r>
      <w:r>
        <w:t xml:space="preserve"> présentée plus haut</w:t>
      </w:r>
    </w:p>
    <w:p w14:paraId="017BA2F7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021"/>
      </w:pPr>
      <w:r>
        <w:t>c) gérer les affichages.</w:t>
      </w:r>
    </w:p>
    <w:p w14:paraId="7F278ECE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- le fichier HTML en intégrant les éléments fournis à copier.</w:t>
      </w:r>
    </w:p>
    <w:p w14:paraId="2B9E7411" w14:textId="77777777" w:rsidR="00674BE6" w:rsidRDefault="00674BE6" w:rsidP="00674BE6"/>
    <w:p w14:paraId="78D77F86" w14:textId="77777777" w:rsidR="00674BE6" w:rsidRDefault="00674BE6" w:rsidP="00674BE6"/>
    <w:p w14:paraId="7E441F3A" w14:textId="77777777" w:rsidR="00674BE6" w:rsidRDefault="00674BE6" w:rsidP="00674BE6"/>
    <w:p w14:paraId="166EF579" w14:textId="77777777" w:rsidR="00674BE6" w:rsidRDefault="00674BE6" w:rsidP="00674BE6"/>
    <w:p w14:paraId="39CBF11C" w14:textId="77777777" w:rsidR="00674BE6" w:rsidRDefault="00674BE6" w:rsidP="00674BE6"/>
    <w:p w14:paraId="5FED83F4" w14:textId="77777777" w:rsidR="00674BE6" w:rsidRDefault="00674BE6" w:rsidP="00674BE6"/>
    <w:p w14:paraId="35EC1E1A" w14:textId="77777777" w:rsidR="00674BE6" w:rsidRDefault="00674BE6" w:rsidP="00674BE6"/>
    <w:p w14:paraId="3E4BABF4" w14:textId="77777777" w:rsidR="00674BE6" w:rsidRDefault="00674BE6" w:rsidP="00674BE6"/>
    <w:p w14:paraId="781087AE" w14:textId="77777777" w:rsidR="00674BE6" w:rsidRDefault="00674BE6" w:rsidP="00674BE6"/>
    <w:p w14:paraId="2D320876" w14:textId="77777777" w:rsidR="00674BE6" w:rsidRDefault="00674BE6" w:rsidP="00674BE6"/>
    <w:p w14:paraId="737B6038" w14:textId="77777777" w:rsidR="00674BE6" w:rsidRDefault="00674BE6" w:rsidP="00674BE6"/>
    <w:p w14:paraId="5F273DE0" w14:textId="77777777" w:rsidR="00674BE6" w:rsidRDefault="00674BE6" w:rsidP="00674BE6"/>
    <w:p w14:paraId="7F7DAC30" w14:textId="77777777" w:rsidR="00674BE6" w:rsidRDefault="00674BE6" w:rsidP="00674BE6"/>
    <w:p w14:paraId="1343AA45" w14:textId="77777777" w:rsidR="00674BE6" w:rsidRDefault="00674BE6" w:rsidP="00674BE6"/>
    <w:p w14:paraId="25E7E439" w14:textId="77777777" w:rsidR="00674BE6" w:rsidRDefault="00674BE6" w:rsidP="00674BE6">
      <w:pPr>
        <w:pStyle w:val="Titre2"/>
        <w:numPr>
          <w:ilvl w:val="0"/>
          <w:numId w:val="28"/>
        </w:numPr>
        <w:jc w:val="left"/>
      </w:pPr>
      <w:r>
        <w:lastRenderedPageBreak/>
        <w:t>La mise à jour du médecin</w:t>
      </w:r>
    </w:p>
    <w:p w14:paraId="4C2B194D" w14:textId="77777777" w:rsidR="00674BE6" w:rsidRDefault="00674BE6" w:rsidP="00674BE6">
      <w:r>
        <w:t>C’est la dernière partie de ce module. On désire obtenir :</w:t>
      </w:r>
    </w:p>
    <w:p w14:paraId="2C767A76" w14:textId="77777777" w:rsidR="00674BE6" w:rsidRDefault="00674BE6" w:rsidP="00674BE6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6"/>
        <w:gridCol w:w="4524"/>
      </w:tblGrid>
      <w:tr w:rsidR="00674BE6" w14:paraId="2DEC4D83" w14:textId="77777777" w:rsidTr="0075570C">
        <w:tc>
          <w:tcPr>
            <w:tcW w:w="4605" w:type="dxa"/>
            <w:hideMark/>
          </w:tcPr>
          <w:p w14:paraId="5844D263" w14:textId="77777777" w:rsidR="00674BE6" w:rsidRDefault="00674BE6" w:rsidP="0075570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6E6B3E" wp14:editId="7D14FE44">
                  <wp:extent cx="2162175" cy="2266950"/>
                  <wp:effectExtent l="19050" t="19050" r="28575" b="19050"/>
                  <wp:docPr id="72" name="Imag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26695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634811C7" w14:textId="77777777" w:rsidR="00674BE6" w:rsidRDefault="00674BE6" w:rsidP="0075570C">
            <w:pPr>
              <w:jc w:val="center"/>
            </w:pPr>
            <w:r>
              <w:t>Fig 1</w:t>
            </w:r>
          </w:p>
        </w:tc>
        <w:tc>
          <w:tcPr>
            <w:tcW w:w="4605" w:type="dxa"/>
            <w:hideMark/>
          </w:tcPr>
          <w:p w14:paraId="5EDEFC1F" w14:textId="77777777" w:rsidR="00674BE6" w:rsidRDefault="00674BE6" w:rsidP="0075570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6B6141" wp14:editId="177EB97B">
                  <wp:extent cx="1800225" cy="2634665"/>
                  <wp:effectExtent l="19050" t="19050" r="9525" b="13335"/>
                  <wp:docPr id="71" name="Imag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694" cy="264120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2B7B22A1" w14:textId="77777777" w:rsidR="00674BE6" w:rsidRDefault="00674BE6" w:rsidP="0075570C">
            <w:pPr>
              <w:jc w:val="center"/>
            </w:pPr>
            <w:r>
              <w:t>Fig 2</w:t>
            </w:r>
          </w:p>
        </w:tc>
      </w:tr>
      <w:tr w:rsidR="00674BE6" w14:paraId="57D1EE48" w14:textId="77777777" w:rsidTr="0075570C">
        <w:tc>
          <w:tcPr>
            <w:tcW w:w="4605" w:type="dxa"/>
            <w:hideMark/>
          </w:tcPr>
          <w:p w14:paraId="5D6657F4" w14:textId="77777777" w:rsidR="00674BE6" w:rsidRDefault="00674BE6" w:rsidP="0075570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9E665E" wp14:editId="5D454E9A">
                  <wp:extent cx="2175211" cy="3057525"/>
                  <wp:effectExtent l="19050" t="19050" r="15875" b="9525"/>
                  <wp:docPr id="70" name="Imag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0852" cy="3065454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A4922C7" w14:textId="77777777" w:rsidR="00674BE6" w:rsidRDefault="00674BE6" w:rsidP="0075570C">
            <w:pPr>
              <w:jc w:val="center"/>
            </w:pPr>
            <w:r>
              <w:t>Fig 3</w:t>
            </w:r>
          </w:p>
        </w:tc>
        <w:tc>
          <w:tcPr>
            <w:tcW w:w="4605" w:type="dxa"/>
            <w:hideMark/>
          </w:tcPr>
          <w:p w14:paraId="22C7FECB" w14:textId="77777777" w:rsidR="00674BE6" w:rsidRDefault="00674BE6" w:rsidP="0075570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9ED38F2" wp14:editId="33E5B742">
                  <wp:extent cx="1963729" cy="3000375"/>
                  <wp:effectExtent l="19050" t="19050" r="17780" b="9525"/>
                  <wp:docPr id="69" name="Imag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6552" cy="3004689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6D8664B2" w14:textId="77777777" w:rsidR="00674BE6" w:rsidRDefault="00674BE6" w:rsidP="0075570C">
            <w:pPr>
              <w:jc w:val="center"/>
            </w:pPr>
            <w:r>
              <w:t>Fig 4</w:t>
            </w:r>
          </w:p>
        </w:tc>
      </w:tr>
    </w:tbl>
    <w:p w14:paraId="2BAF3678" w14:textId="77777777" w:rsidR="00674BE6" w:rsidRDefault="00674BE6" w:rsidP="00674BE6">
      <w:pPr>
        <w:pStyle w:val="Sous-titre"/>
      </w:pPr>
      <w:r>
        <w:t>3.1) Le DataService évolution 3</w:t>
      </w:r>
    </w:p>
    <w:p w14:paraId="7BC96C29" w14:textId="77777777" w:rsidR="00674BE6" w:rsidRDefault="00674BE6" w:rsidP="00674BE6"/>
    <w:p w14:paraId="7947678A" w14:textId="77777777" w:rsidR="00674BE6" w:rsidRDefault="00674BE6" w:rsidP="00674BE6">
      <w:r>
        <w:t>On vous fournit le code de la nouvelle méthode majMedecin() à intégrer :</w:t>
      </w:r>
    </w:p>
    <w:p w14:paraId="435C02B5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569CD6"/>
          <w:sz w:val="21"/>
          <w:szCs w:val="21"/>
        </w:rPr>
        <w:t>public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DCDCAA"/>
          <w:sz w:val="21"/>
          <w:szCs w:val="21"/>
        </w:rPr>
        <w:t>majMedecin</w:t>
      </w:r>
      <w:r w:rsidRPr="00077ED8">
        <w:rPr>
          <w:rFonts w:ascii="Consolas" w:hAnsi="Consolas" w:cs="Times New Roman"/>
          <w:color w:val="D4D4D4"/>
          <w:sz w:val="21"/>
          <w:szCs w:val="21"/>
        </w:rPr>
        <w:t>(</w:t>
      </w:r>
      <w:r w:rsidRPr="00077ED8">
        <w:rPr>
          <w:rFonts w:ascii="Consolas" w:hAnsi="Consolas" w:cs="Times New Roman"/>
          <w:color w:val="9CDCFE"/>
          <w:sz w:val="21"/>
          <w:szCs w:val="21"/>
        </w:rPr>
        <w:t>id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: </w:t>
      </w:r>
      <w:r w:rsidRPr="00077ED8">
        <w:rPr>
          <w:rFonts w:ascii="Consolas" w:hAnsi="Consolas" w:cs="Times New Roman"/>
          <w:color w:val="4EC9B0"/>
          <w:sz w:val="21"/>
          <w:szCs w:val="21"/>
        </w:rPr>
        <w:t>string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,</w:t>
      </w:r>
      <w:r w:rsidRPr="00077ED8">
        <w:rPr>
          <w:rFonts w:ascii="Consolas" w:hAnsi="Consolas" w:cs="Times New Roman"/>
          <w:color w:val="9CDCFE"/>
          <w:sz w:val="21"/>
          <w:szCs w:val="21"/>
        </w:rPr>
        <w:t>adresse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: </w:t>
      </w:r>
      <w:r w:rsidRPr="00077ED8">
        <w:rPr>
          <w:rFonts w:ascii="Consolas" w:hAnsi="Consolas" w:cs="Times New Roman"/>
          <w:color w:val="4EC9B0"/>
          <w:sz w:val="21"/>
          <w:szCs w:val="21"/>
        </w:rPr>
        <w:t>string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, </w:t>
      </w:r>
      <w:r w:rsidRPr="00077ED8">
        <w:rPr>
          <w:rFonts w:ascii="Consolas" w:hAnsi="Consolas" w:cs="Times New Roman"/>
          <w:color w:val="9CDCFE"/>
          <w:sz w:val="21"/>
          <w:szCs w:val="21"/>
        </w:rPr>
        <w:t>tel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:</w:t>
      </w:r>
      <w:r w:rsidRPr="00077ED8">
        <w:rPr>
          <w:rFonts w:ascii="Consolas" w:hAnsi="Consolas" w:cs="Times New Roman"/>
          <w:color w:val="4EC9B0"/>
          <w:sz w:val="21"/>
          <w:szCs w:val="21"/>
        </w:rPr>
        <w:t>string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, </w:t>
      </w:r>
      <w:r w:rsidRPr="00077ED8">
        <w:rPr>
          <w:rFonts w:ascii="Consolas" w:hAnsi="Consolas" w:cs="Times New Roman"/>
          <w:color w:val="9CDCFE"/>
          <w:sz w:val="21"/>
          <w:szCs w:val="21"/>
        </w:rPr>
        <w:t>spe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: </w:t>
      </w:r>
      <w:r w:rsidRPr="00077ED8">
        <w:rPr>
          <w:rFonts w:ascii="Consolas" w:hAnsi="Consolas" w:cs="Times New Roman"/>
          <w:color w:val="4EC9B0"/>
          <w:sz w:val="21"/>
          <w:szCs w:val="21"/>
        </w:rPr>
        <w:t>string</w:t>
      </w:r>
      <w:r w:rsidRPr="00077ED8">
        <w:rPr>
          <w:rFonts w:ascii="Consolas" w:hAnsi="Consolas" w:cs="Times New Roman"/>
          <w:color w:val="D4D4D4"/>
          <w:sz w:val="21"/>
          <w:szCs w:val="21"/>
        </w:rPr>
        <w:t>) {</w:t>
      </w:r>
    </w:p>
    <w:p w14:paraId="3BE0B10C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             </w:t>
      </w:r>
      <w:r w:rsidRPr="00077ED8">
        <w:rPr>
          <w:rFonts w:ascii="Consolas" w:hAnsi="Consolas" w:cs="Times New Roman"/>
          <w:color w:val="569CD6"/>
          <w:sz w:val="21"/>
          <w:szCs w:val="21"/>
        </w:rPr>
        <w:t>let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url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: </w:t>
      </w:r>
      <w:r w:rsidRPr="00077ED8">
        <w:rPr>
          <w:rFonts w:ascii="Consolas" w:hAnsi="Consolas" w:cs="Times New Roman"/>
          <w:color w:val="4EC9B0"/>
          <w:sz w:val="21"/>
          <w:szCs w:val="21"/>
        </w:rPr>
        <w:t>string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=  </w:t>
      </w:r>
      <w:r w:rsidRPr="00077ED8">
        <w:rPr>
          <w:rFonts w:ascii="Consolas" w:hAnsi="Consolas" w:cs="Times New Roman"/>
          <w:color w:val="569CD6"/>
          <w:sz w:val="21"/>
          <w:szCs w:val="21"/>
        </w:rPr>
        <w:t>this</w:t>
      </w:r>
      <w:r w:rsidRPr="00077ED8">
        <w:rPr>
          <w:rFonts w:ascii="Consolas" w:hAnsi="Consolas" w:cs="Times New Roman"/>
          <w:color w:val="D4D4D4"/>
          <w:sz w:val="21"/>
          <w:szCs w:val="21"/>
        </w:rPr>
        <w:t>.</w:t>
      </w:r>
      <w:r w:rsidRPr="00077ED8">
        <w:rPr>
          <w:rFonts w:ascii="Consolas" w:hAnsi="Consolas" w:cs="Times New Roman"/>
          <w:color w:val="9CDCFE"/>
          <w:sz w:val="21"/>
          <w:szCs w:val="21"/>
        </w:rPr>
        <w:t>urlDomaine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+ </w:t>
      </w:r>
      <w:r w:rsidRPr="00077ED8">
        <w:rPr>
          <w:rFonts w:ascii="Consolas" w:hAnsi="Consolas" w:cs="Times New Roman"/>
          <w:color w:val="CE9178"/>
          <w:sz w:val="21"/>
          <w:szCs w:val="21"/>
        </w:rPr>
        <w:t>"/majmedecin?idmedecin="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+ </w:t>
      </w:r>
      <w:r w:rsidRPr="00077ED8">
        <w:rPr>
          <w:rFonts w:ascii="Consolas" w:hAnsi="Consolas" w:cs="Times New Roman"/>
          <w:color w:val="9CDCFE"/>
          <w:sz w:val="21"/>
          <w:szCs w:val="21"/>
        </w:rPr>
        <w:t>id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+ </w:t>
      </w:r>
      <w:r w:rsidRPr="00077ED8">
        <w:rPr>
          <w:rFonts w:ascii="Consolas" w:hAnsi="Consolas" w:cs="Times New Roman"/>
          <w:color w:val="CE9178"/>
          <w:sz w:val="21"/>
          <w:szCs w:val="21"/>
        </w:rPr>
        <w:t>"&amp;adresse="</w:t>
      </w:r>
      <w:r w:rsidRPr="00077ED8">
        <w:rPr>
          <w:rFonts w:ascii="Consolas" w:hAnsi="Consolas" w:cs="Times New Roman"/>
          <w:color w:val="D4D4D4"/>
          <w:sz w:val="21"/>
          <w:szCs w:val="21"/>
        </w:rPr>
        <w:t>;</w:t>
      </w:r>
    </w:p>
    <w:p w14:paraId="35F4E44A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                 </w:t>
      </w:r>
      <w:r w:rsidRPr="00077ED8">
        <w:rPr>
          <w:rFonts w:ascii="Consolas" w:hAnsi="Consolas" w:cs="Times New Roman"/>
          <w:color w:val="9CDCFE"/>
          <w:sz w:val="21"/>
          <w:szCs w:val="21"/>
        </w:rPr>
        <w:t>url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+= </w:t>
      </w:r>
      <w:r w:rsidRPr="00077ED8">
        <w:rPr>
          <w:rFonts w:ascii="Consolas" w:hAnsi="Consolas" w:cs="Times New Roman"/>
          <w:color w:val="9CDCFE"/>
          <w:sz w:val="21"/>
          <w:szCs w:val="21"/>
        </w:rPr>
        <w:t>adresse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+ </w:t>
      </w:r>
      <w:r w:rsidRPr="00077ED8">
        <w:rPr>
          <w:rFonts w:ascii="Consolas" w:hAnsi="Consolas" w:cs="Times New Roman"/>
          <w:color w:val="CE9178"/>
          <w:sz w:val="21"/>
          <w:szCs w:val="21"/>
        </w:rPr>
        <w:t>"&amp;tel="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+ </w:t>
      </w:r>
      <w:r w:rsidRPr="00077ED8">
        <w:rPr>
          <w:rFonts w:ascii="Consolas" w:hAnsi="Consolas" w:cs="Times New Roman"/>
          <w:color w:val="9CDCFE"/>
          <w:sz w:val="21"/>
          <w:szCs w:val="21"/>
        </w:rPr>
        <w:t>tel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+</w:t>
      </w:r>
      <w:r w:rsidRPr="00077ED8">
        <w:rPr>
          <w:rFonts w:ascii="Consolas" w:hAnsi="Consolas" w:cs="Times New Roman"/>
          <w:color w:val="CE9178"/>
          <w:sz w:val="21"/>
          <w:szCs w:val="21"/>
        </w:rPr>
        <w:t>"&amp;specialite="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+ </w:t>
      </w:r>
      <w:r w:rsidRPr="00077ED8">
        <w:rPr>
          <w:rFonts w:ascii="Consolas" w:hAnsi="Consolas" w:cs="Times New Roman"/>
          <w:color w:val="9CDCFE"/>
          <w:sz w:val="21"/>
          <w:szCs w:val="21"/>
        </w:rPr>
        <w:t>spe</w:t>
      </w:r>
      <w:r w:rsidRPr="00077ED8">
        <w:rPr>
          <w:rFonts w:ascii="Consolas" w:hAnsi="Consolas" w:cs="Times New Roman"/>
          <w:color w:val="D4D4D4"/>
          <w:sz w:val="21"/>
          <w:szCs w:val="21"/>
        </w:rPr>
        <w:t>;</w:t>
      </w:r>
    </w:p>
    <w:p w14:paraId="0EE6B6F0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             </w:t>
      </w:r>
      <w:r w:rsidRPr="00077ED8">
        <w:rPr>
          <w:rFonts w:ascii="Consolas" w:hAnsi="Consolas" w:cs="Times New Roman"/>
          <w:color w:val="569CD6"/>
          <w:sz w:val="21"/>
          <w:szCs w:val="21"/>
        </w:rPr>
        <w:t>let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req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= </w:t>
      </w:r>
      <w:r w:rsidRPr="00077ED8">
        <w:rPr>
          <w:rFonts w:ascii="Consolas" w:hAnsi="Consolas" w:cs="Times New Roman"/>
          <w:color w:val="569CD6"/>
          <w:sz w:val="21"/>
          <w:szCs w:val="21"/>
        </w:rPr>
        <w:t>this</w:t>
      </w:r>
      <w:r w:rsidRPr="00077ED8">
        <w:rPr>
          <w:rFonts w:ascii="Consolas" w:hAnsi="Consolas" w:cs="Times New Roman"/>
          <w:color w:val="D4D4D4"/>
          <w:sz w:val="21"/>
          <w:szCs w:val="21"/>
        </w:rPr>
        <w:t>.</w:t>
      </w:r>
      <w:r w:rsidRPr="00077ED8">
        <w:rPr>
          <w:rFonts w:ascii="Consolas" w:hAnsi="Consolas" w:cs="Times New Roman"/>
          <w:color w:val="9CDCFE"/>
          <w:sz w:val="21"/>
          <w:szCs w:val="21"/>
        </w:rPr>
        <w:t>http</w:t>
      </w:r>
    </w:p>
    <w:p w14:paraId="4404D6AD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                        .</w:t>
      </w:r>
      <w:r w:rsidRPr="00077ED8">
        <w:rPr>
          <w:rFonts w:ascii="Consolas" w:hAnsi="Consolas" w:cs="Times New Roman"/>
          <w:color w:val="DCDCAA"/>
          <w:sz w:val="21"/>
          <w:szCs w:val="21"/>
        </w:rPr>
        <w:t>get</w:t>
      </w:r>
      <w:r w:rsidRPr="00077ED8">
        <w:rPr>
          <w:rFonts w:ascii="Consolas" w:hAnsi="Consolas" w:cs="Times New Roman"/>
          <w:color w:val="D4D4D4"/>
          <w:sz w:val="21"/>
          <w:szCs w:val="21"/>
        </w:rPr>
        <w:t>(</w:t>
      </w:r>
      <w:r w:rsidRPr="00077ED8">
        <w:rPr>
          <w:rFonts w:ascii="Consolas" w:hAnsi="Consolas" w:cs="Times New Roman"/>
          <w:color w:val="9CDCFE"/>
          <w:sz w:val="21"/>
          <w:szCs w:val="21"/>
        </w:rPr>
        <w:t>url</w:t>
      </w:r>
      <w:r w:rsidRPr="00077ED8">
        <w:rPr>
          <w:rFonts w:ascii="Consolas" w:hAnsi="Consolas" w:cs="Times New Roman"/>
          <w:color w:val="D4D4D4"/>
          <w:sz w:val="21"/>
          <w:szCs w:val="21"/>
        </w:rPr>
        <w:t>)</w:t>
      </w:r>
    </w:p>
    <w:p w14:paraId="08AC7B40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          </w:t>
      </w:r>
      <w:r w:rsidRPr="00077ED8">
        <w:rPr>
          <w:rFonts w:ascii="Consolas" w:hAnsi="Consolas" w:cs="Times New Roman"/>
          <w:color w:val="C586C0"/>
          <w:sz w:val="21"/>
          <w:szCs w:val="21"/>
        </w:rPr>
        <w:t>return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req</w:t>
      </w:r>
      <w:r w:rsidRPr="00077ED8">
        <w:rPr>
          <w:rFonts w:ascii="Consolas" w:hAnsi="Consolas" w:cs="Times New Roman"/>
          <w:color w:val="D4D4D4"/>
          <w:sz w:val="21"/>
          <w:szCs w:val="21"/>
        </w:rPr>
        <w:t>;</w:t>
      </w:r>
    </w:p>
    <w:p w14:paraId="5C00F5E7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   }</w:t>
      </w:r>
    </w:p>
    <w:p w14:paraId="2BE68CD7" w14:textId="77777777" w:rsidR="00674BE6" w:rsidRDefault="00674BE6" w:rsidP="00674BE6">
      <w:r>
        <w:t xml:space="preserve">Ce code peut être </w:t>
      </w:r>
      <w:r w:rsidRPr="00077ED8">
        <w:rPr>
          <w:i/>
        </w:rPr>
        <w:t>copier/coller</w:t>
      </w:r>
      <w:r>
        <w:t>.</w:t>
      </w:r>
    </w:p>
    <w:p w14:paraId="46B5D97D" w14:textId="77777777" w:rsidR="00674BE6" w:rsidRDefault="00674BE6" w:rsidP="00674BE6">
      <w:r>
        <w:lastRenderedPageBreak/>
        <w:t xml:space="preserve">Son rôle sera de récupérer les informations du médecin sélectionné. Ces données seront affichées dans un formulaire (fig 2) et pourront être mises à jour si besoin (fig 3 et 4), toujours via la méthode </w:t>
      </w:r>
      <w:r w:rsidRPr="00CD3A63">
        <w:rPr>
          <w:i/>
        </w:rPr>
        <w:t>majMedecin</w:t>
      </w:r>
      <w:r>
        <w:t>.</w:t>
      </w:r>
    </w:p>
    <w:p w14:paraId="496571E4" w14:textId="77777777" w:rsidR="00674BE6" w:rsidRPr="00077ED8" w:rsidRDefault="00674BE6" w:rsidP="00674BE6">
      <w:pPr>
        <w:pStyle w:val="Sous-titre"/>
        <w:rPr>
          <w:i w:val="0"/>
        </w:rPr>
      </w:pPr>
    </w:p>
    <w:p w14:paraId="53CF1DBB" w14:textId="77777777" w:rsidR="00674BE6" w:rsidRDefault="00674BE6" w:rsidP="00674BE6">
      <w:pPr>
        <w:pStyle w:val="Sous-titre"/>
      </w:pPr>
      <w:r>
        <w:t>3.2) Le fichier HTML évolution 3</w:t>
      </w:r>
    </w:p>
    <w:p w14:paraId="4BB469F9" w14:textId="77777777" w:rsidR="00674BE6" w:rsidRDefault="00674BE6" w:rsidP="00674BE6"/>
    <w:p w14:paraId="63524388" w14:textId="77777777" w:rsidR="00674BE6" w:rsidRDefault="00674BE6" w:rsidP="00674BE6">
      <w:r>
        <w:t xml:space="preserve">On vous fournit le code à ajouter au fichier </w:t>
      </w:r>
      <w:r w:rsidRPr="00504065">
        <w:rPr>
          <w:i/>
        </w:rPr>
        <w:t>app.medecins.html</w:t>
      </w:r>
      <w:r>
        <w:t>, nécessaire à l’affichage du formulaire contenant les informations d’un médecin sélectionné :</w:t>
      </w:r>
    </w:p>
    <w:p w14:paraId="65F59C95" w14:textId="77777777" w:rsidR="00674BE6" w:rsidRDefault="00674BE6" w:rsidP="00674BE6"/>
    <w:p w14:paraId="1A84FAB7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608B4E"/>
          <w:sz w:val="21"/>
          <w:szCs w:val="21"/>
        </w:rPr>
        <w:t>&lt;!--formulaire de MAJ du médecin--&gt;</w:t>
      </w:r>
    </w:p>
    <w:p w14:paraId="7A92F83F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808080"/>
          <w:sz w:val="21"/>
          <w:szCs w:val="21"/>
        </w:rPr>
        <w:t>&lt;</w:t>
      </w:r>
      <w:r w:rsidRPr="00077ED8">
        <w:rPr>
          <w:rFonts w:ascii="Consolas" w:hAnsi="Consolas" w:cs="Times New Roman"/>
          <w:color w:val="569CD6"/>
          <w:sz w:val="21"/>
          <w:szCs w:val="21"/>
        </w:rPr>
        <w:t>form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class</w:t>
      </w:r>
      <w:r w:rsidRPr="00077ED8">
        <w:rPr>
          <w:rFonts w:ascii="Consolas" w:hAnsi="Consolas" w:cs="Times New Roman"/>
          <w:color w:val="D4D4D4"/>
          <w:sz w:val="21"/>
          <w:szCs w:val="21"/>
        </w:rPr>
        <w:t>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"col-lg-6"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name</w:t>
      </w:r>
      <w:r w:rsidRPr="00077ED8">
        <w:rPr>
          <w:rFonts w:ascii="Consolas" w:hAnsi="Consolas" w:cs="Times New Roman"/>
          <w:color w:val="D4D4D4"/>
          <w:sz w:val="21"/>
          <w:szCs w:val="21"/>
        </w:rPr>
        <w:t>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"frmMedecin"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*</w:t>
      </w:r>
      <w:r w:rsidRPr="00077ED8">
        <w:rPr>
          <w:rFonts w:ascii="Consolas" w:hAnsi="Consolas" w:cs="Times New Roman"/>
          <w:color w:val="9CDCFE"/>
          <w:sz w:val="21"/>
          <w:szCs w:val="21"/>
        </w:rPr>
        <w:t>ngIf</w:t>
      </w:r>
      <w:r w:rsidRPr="00077ED8">
        <w:rPr>
          <w:rFonts w:ascii="Consolas" w:hAnsi="Consolas" w:cs="Times New Roman"/>
          <w:color w:val="D4D4D4"/>
          <w:sz w:val="21"/>
          <w:szCs w:val="21"/>
        </w:rPr>
        <w:t>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"afficherMedecin"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(</w:t>
      </w:r>
      <w:r w:rsidRPr="00077ED8">
        <w:rPr>
          <w:rFonts w:ascii="Consolas" w:hAnsi="Consolas" w:cs="Times New Roman"/>
          <w:color w:val="9CDCFE"/>
          <w:sz w:val="21"/>
          <w:szCs w:val="21"/>
        </w:rPr>
        <w:t>ngSubmit</w:t>
      </w:r>
      <w:r w:rsidRPr="00077ED8">
        <w:rPr>
          <w:rFonts w:ascii="Consolas" w:hAnsi="Consolas" w:cs="Times New Roman"/>
          <w:color w:val="D4D4D4"/>
          <w:sz w:val="21"/>
          <w:szCs w:val="21"/>
        </w:rPr>
        <w:t>)=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"valider()"</w:t>
      </w:r>
      <w:r w:rsidRPr="00077ED8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734A8ACF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   </w:t>
      </w:r>
      <w:r w:rsidRPr="00077ED8">
        <w:rPr>
          <w:rFonts w:ascii="Consolas" w:hAnsi="Consolas" w:cs="Times New Roman"/>
          <w:color w:val="808080"/>
          <w:sz w:val="21"/>
          <w:szCs w:val="21"/>
        </w:rPr>
        <w:t>&lt;</w:t>
      </w:r>
      <w:r w:rsidRPr="00077ED8">
        <w:rPr>
          <w:rFonts w:ascii="Consolas" w:hAnsi="Consolas" w:cs="Times New Roman"/>
          <w:color w:val="569CD6"/>
          <w:sz w:val="21"/>
          <w:szCs w:val="21"/>
        </w:rPr>
        <w:t>div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class</w:t>
      </w:r>
      <w:r w:rsidRPr="00077ED8">
        <w:rPr>
          <w:rFonts w:ascii="Consolas" w:hAnsi="Consolas" w:cs="Times New Roman"/>
          <w:color w:val="D4D4D4"/>
          <w:sz w:val="21"/>
          <w:szCs w:val="21"/>
        </w:rPr>
        <w:t>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"form-group"</w:t>
      </w:r>
      <w:r w:rsidRPr="00077ED8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0DBC2635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077ED8">
        <w:rPr>
          <w:rFonts w:ascii="Consolas" w:hAnsi="Consolas" w:cs="Times New Roman"/>
          <w:color w:val="808080"/>
          <w:sz w:val="21"/>
          <w:szCs w:val="21"/>
        </w:rPr>
        <w:t>&lt;</w:t>
      </w:r>
      <w:r w:rsidRPr="00077ED8">
        <w:rPr>
          <w:rFonts w:ascii="Consolas" w:hAnsi="Consolas" w:cs="Times New Roman"/>
          <w:color w:val="569CD6"/>
          <w:sz w:val="21"/>
          <w:szCs w:val="21"/>
        </w:rPr>
        <w:t>label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for</w:t>
      </w:r>
      <w:r w:rsidRPr="00077ED8">
        <w:rPr>
          <w:rFonts w:ascii="Consolas" w:hAnsi="Consolas" w:cs="Times New Roman"/>
          <w:color w:val="D4D4D4"/>
          <w:sz w:val="21"/>
          <w:szCs w:val="21"/>
        </w:rPr>
        <w:t>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"adresse"</w:t>
      </w:r>
      <w:r w:rsidRPr="00077ED8">
        <w:rPr>
          <w:rFonts w:ascii="Consolas" w:hAnsi="Consolas" w:cs="Times New Roman"/>
          <w:color w:val="808080"/>
          <w:sz w:val="21"/>
          <w:szCs w:val="21"/>
        </w:rPr>
        <w:t>&gt;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Adresse </w:t>
      </w:r>
      <w:r w:rsidRPr="00077ED8">
        <w:rPr>
          <w:rFonts w:ascii="Consolas" w:hAnsi="Consolas" w:cs="Times New Roman"/>
          <w:color w:val="808080"/>
          <w:sz w:val="21"/>
          <w:szCs w:val="21"/>
        </w:rPr>
        <w:t>&lt;/</w:t>
      </w:r>
      <w:r w:rsidRPr="00077ED8">
        <w:rPr>
          <w:rFonts w:ascii="Consolas" w:hAnsi="Consolas" w:cs="Times New Roman"/>
          <w:color w:val="569CD6"/>
          <w:sz w:val="21"/>
          <w:szCs w:val="21"/>
        </w:rPr>
        <w:t>label</w:t>
      </w:r>
      <w:r w:rsidRPr="00077ED8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06126E3D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077ED8">
        <w:rPr>
          <w:rFonts w:ascii="Consolas" w:hAnsi="Consolas" w:cs="Times New Roman"/>
          <w:color w:val="808080"/>
          <w:sz w:val="21"/>
          <w:szCs w:val="21"/>
        </w:rPr>
        <w:t>&lt;</w:t>
      </w:r>
      <w:r w:rsidRPr="00077ED8">
        <w:rPr>
          <w:rFonts w:ascii="Consolas" w:hAnsi="Consolas" w:cs="Times New Roman"/>
          <w:color w:val="569CD6"/>
          <w:sz w:val="21"/>
          <w:szCs w:val="21"/>
        </w:rPr>
        <w:t>textarea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rows</w:t>
      </w:r>
      <w:r w:rsidRPr="00077ED8">
        <w:rPr>
          <w:rFonts w:ascii="Consolas" w:hAnsi="Consolas" w:cs="Times New Roman"/>
          <w:color w:val="D4D4D4"/>
          <w:sz w:val="21"/>
          <w:szCs w:val="21"/>
        </w:rPr>
        <w:t>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"3"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cols</w:t>
      </w:r>
      <w:r w:rsidRPr="00077ED8">
        <w:rPr>
          <w:rFonts w:ascii="Consolas" w:hAnsi="Consolas" w:cs="Times New Roman"/>
          <w:color w:val="D4D4D4"/>
          <w:sz w:val="21"/>
          <w:szCs w:val="21"/>
        </w:rPr>
        <w:t>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"30"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required</w:t>
      </w:r>
      <w:r w:rsidRPr="00077ED8">
        <w:rPr>
          <w:rFonts w:ascii="Consolas" w:hAnsi="Consolas" w:cs="Times New Roman"/>
          <w:color w:val="D4D4D4"/>
          <w:sz w:val="21"/>
          <w:szCs w:val="21"/>
        </w:rPr>
        <w:t>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"true"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[(</w:t>
      </w:r>
      <w:r w:rsidRPr="00077ED8">
        <w:rPr>
          <w:rFonts w:ascii="Consolas" w:hAnsi="Consolas" w:cs="Times New Roman"/>
          <w:color w:val="9CDCFE"/>
          <w:sz w:val="21"/>
          <w:szCs w:val="21"/>
        </w:rPr>
        <w:t>ngModel</w:t>
      </w:r>
      <w:r w:rsidRPr="00077ED8">
        <w:rPr>
          <w:rFonts w:ascii="Consolas" w:hAnsi="Consolas" w:cs="Times New Roman"/>
          <w:color w:val="D4D4D4"/>
          <w:sz w:val="21"/>
          <w:szCs w:val="21"/>
        </w:rPr>
        <w:t>)]=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"medecin.adresse"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name</w:t>
      </w:r>
      <w:r w:rsidRPr="00077ED8">
        <w:rPr>
          <w:rFonts w:ascii="Consolas" w:hAnsi="Consolas" w:cs="Times New Roman"/>
          <w:color w:val="D4D4D4"/>
          <w:sz w:val="21"/>
          <w:szCs w:val="21"/>
        </w:rPr>
        <w:t>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"adr"</w:t>
      </w:r>
      <w:r w:rsidRPr="00077ED8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0C1BC95E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077ED8">
        <w:rPr>
          <w:rFonts w:ascii="Consolas" w:hAnsi="Consolas" w:cs="Times New Roman"/>
          <w:color w:val="808080"/>
          <w:sz w:val="21"/>
          <w:szCs w:val="21"/>
        </w:rPr>
        <w:t>&lt;/</w:t>
      </w:r>
      <w:r w:rsidRPr="00077ED8">
        <w:rPr>
          <w:rFonts w:ascii="Consolas" w:hAnsi="Consolas" w:cs="Times New Roman"/>
          <w:color w:val="569CD6"/>
          <w:sz w:val="21"/>
          <w:szCs w:val="21"/>
        </w:rPr>
        <w:t>textarea</w:t>
      </w:r>
      <w:r w:rsidRPr="00077ED8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2108DF43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   </w:t>
      </w:r>
      <w:r w:rsidRPr="00077ED8">
        <w:rPr>
          <w:rFonts w:ascii="Consolas" w:hAnsi="Consolas" w:cs="Times New Roman"/>
          <w:color w:val="808080"/>
          <w:sz w:val="21"/>
          <w:szCs w:val="21"/>
        </w:rPr>
        <w:t>&lt;/</w:t>
      </w:r>
      <w:r w:rsidRPr="00077ED8">
        <w:rPr>
          <w:rFonts w:ascii="Consolas" w:hAnsi="Consolas" w:cs="Times New Roman"/>
          <w:color w:val="569CD6"/>
          <w:sz w:val="21"/>
          <w:szCs w:val="21"/>
        </w:rPr>
        <w:t>div</w:t>
      </w:r>
      <w:r w:rsidRPr="00077ED8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6C69C516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   </w:t>
      </w:r>
      <w:r w:rsidRPr="00077ED8">
        <w:rPr>
          <w:rFonts w:ascii="Consolas" w:hAnsi="Consolas" w:cs="Times New Roman"/>
          <w:color w:val="808080"/>
          <w:sz w:val="21"/>
          <w:szCs w:val="21"/>
        </w:rPr>
        <w:t>&lt;</w:t>
      </w:r>
      <w:r w:rsidRPr="00077ED8">
        <w:rPr>
          <w:rFonts w:ascii="Consolas" w:hAnsi="Consolas" w:cs="Times New Roman"/>
          <w:color w:val="569CD6"/>
          <w:sz w:val="21"/>
          <w:szCs w:val="21"/>
        </w:rPr>
        <w:t>div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class</w:t>
      </w:r>
      <w:r w:rsidRPr="00077ED8">
        <w:rPr>
          <w:rFonts w:ascii="Consolas" w:hAnsi="Consolas" w:cs="Times New Roman"/>
          <w:color w:val="D4D4D4"/>
          <w:sz w:val="21"/>
          <w:szCs w:val="21"/>
        </w:rPr>
        <w:t>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"form-group"</w:t>
      </w:r>
      <w:r w:rsidRPr="00077ED8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30BABC3A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077ED8">
        <w:rPr>
          <w:rFonts w:ascii="Consolas" w:hAnsi="Consolas" w:cs="Times New Roman"/>
          <w:color w:val="808080"/>
          <w:sz w:val="21"/>
          <w:szCs w:val="21"/>
        </w:rPr>
        <w:t>&lt;</w:t>
      </w:r>
      <w:r w:rsidRPr="00077ED8">
        <w:rPr>
          <w:rFonts w:ascii="Consolas" w:hAnsi="Consolas" w:cs="Times New Roman"/>
          <w:color w:val="569CD6"/>
          <w:sz w:val="21"/>
          <w:szCs w:val="21"/>
        </w:rPr>
        <w:t>label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for</w:t>
      </w:r>
      <w:r w:rsidRPr="00077ED8">
        <w:rPr>
          <w:rFonts w:ascii="Consolas" w:hAnsi="Consolas" w:cs="Times New Roman"/>
          <w:color w:val="D4D4D4"/>
          <w:sz w:val="21"/>
          <w:szCs w:val="21"/>
        </w:rPr>
        <w:t>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"tel"</w:t>
      </w:r>
      <w:r w:rsidRPr="00077ED8">
        <w:rPr>
          <w:rFonts w:ascii="Consolas" w:hAnsi="Consolas" w:cs="Times New Roman"/>
          <w:color w:val="808080"/>
          <w:sz w:val="21"/>
          <w:szCs w:val="21"/>
        </w:rPr>
        <w:t>&gt;</w:t>
      </w:r>
      <w:r w:rsidRPr="00077ED8">
        <w:rPr>
          <w:rFonts w:ascii="Consolas" w:hAnsi="Consolas" w:cs="Times New Roman"/>
          <w:color w:val="D4D4D4"/>
          <w:sz w:val="21"/>
          <w:szCs w:val="21"/>
        </w:rPr>
        <w:t>Téléphone</w:t>
      </w:r>
      <w:r w:rsidRPr="00077ED8">
        <w:rPr>
          <w:rFonts w:ascii="Consolas" w:hAnsi="Consolas" w:cs="Times New Roman"/>
          <w:color w:val="808080"/>
          <w:sz w:val="21"/>
          <w:szCs w:val="21"/>
        </w:rPr>
        <w:t>&lt;/</w:t>
      </w:r>
      <w:r w:rsidRPr="00077ED8">
        <w:rPr>
          <w:rFonts w:ascii="Consolas" w:hAnsi="Consolas" w:cs="Times New Roman"/>
          <w:color w:val="569CD6"/>
          <w:sz w:val="21"/>
          <w:szCs w:val="21"/>
        </w:rPr>
        <w:t>label</w:t>
      </w:r>
      <w:r w:rsidRPr="00077ED8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06D3D1D1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077ED8">
        <w:rPr>
          <w:rFonts w:ascii="Consolas" w:hAnsi="Consolas" w:cs="Times New Roman"/>
          <w:color w:val="808080"/>
          <w:sz w:val="21"/>
          <w:szCs w:val="21"/>
        </w:rPr>
        <w:t>&lt;</w:t>
      </w:r>
      <w:r w:rsidRPr="00077ED8">
        <w:rPr>
          <w:rFonts w:ascii="Consolas" w:hAnsi="Consolas" w:cs="Times New Roman"/>
          <w:color w:val="569CD6"/>
          <w:sz w:val="21"/>
          <w:szCs w:val="21"/>
        </w:rPr>
        <w:t>input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type</w:t>
      </w:r>
      <w:r w:rsidRPr="00077ED8">
        <w:rPr>
          <w:rFonts w:ascii="Consolas" w:hAnsi="Consolas" w:cs="Times New Roman"/>
          <w:color w:val="D4D4D4"/>
          <w:sz w:val="21"/>
          <w:szCs w:val="21"/>
        </w:rPr>
        <w:t>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"text"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required</w:t>
      </w:r>
      <w:r w:rsidRPr="00077ED8">
        <w:rPr>
          <w:rFonts w:ascii="Consolas" w:hAnsi="Consolas" w:cs="Times New Roman"/>
          <w:color w:val="D4D4D4"/>
          <w:sz w:val="21"/>
          <w:szCs w:val="21"/>
        </w:rPr>
        <w:t>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"true"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[(</w:t>
      </w:r>
      <w:r w:rsidRPr="00077ED8">
        <w:rPr>
          <w:rFonts w:ascii="Consolas" w:hAnsi="Consolas" w:cs="Times New Roman"/>
          <w:color w:val="9CDCFE"/>
          <w:sz w:val="21"/>
          <w:szCs w:val="21"/>
        </w:rPr>
        <w:t>ngModel</w:t>
      </w:r>
      <w:r w:rsidRPr="00077ED8">
        <w:rPr>
          <w:rFonts w:ascii="Consolas" w:hAnsi="Consolas" w:cs="Times New Roman"/>
          <w:color w:val="D4D4D4"/>
          <w:sz w:val="21"/>
          <w:szCs w:val="21"/>
        </w:rPr>
        <w:t>)]=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"medecin.tel"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name</w:t>
      </w:r>
      <w:r w:rsidRPr="00077ED8">
        <w:rPr>
          <w:rFonts w:ascii="Consolas" w:hAnsi="Consolas" w:cs="Times New Roman"/>
          <w:color w:val="D4D4D4"/>
          <w:sz w:val="21"/>
          <w:szCs w:val="21"/>
        </w:rPr>
        <w:t>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"tel"</w:t>
      </w:r>
      <w:r w:rsidRPr="00077ED8">
        <w:rPr>
          <w:rFonts w:ascii="Consolas" w:hAnsi="Consolas" w:cs="Times New Roman"/>
          <w:color w:val="808080"/>
          <w:sz w:val="21"/>
          <w:szCs w:val="21"/>
        </w:rPr>
        <w:t xml:space="preserve"> /&gt;</w:t>
      </w:r>
    </w:p>
    <w:p w14:paraId="0725031D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   </w:t>
      </w:r>
      <w:r w:rsidRPr="00077ED8">
        <w:rPr>
          <w:rFonts w:ascii="Consolas" w:hAnsi="Consolas" w:cs="Times New Roman"/>
          <w:color w:val="808080"/>
          <w:sz w:val="21"/>
          <w:szCs w:val="21"/>
        </w:rPr>
        <w:t>&lt;/</w:t>
      </w:r>
      <w:r w:rsidRPr="00077ED8">
        <w:rPr>
          <w:rFonts w:ascii="Consolas" w:hAnsi="Consolas" w:cs="Times New Roman"/>
          <w:color w:val="569CD6"/>
          <w:sz w:val="21"/>
          <w:szCs w:val="21"/>
        </w:rPr>
        <w:t>div</w:t>
      </w:r>
      <w:r w:rsidRPr="00077ED8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31F52E40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   </w:t>
      </w:r>
      <w:r w:rsidRPr="00077ED8">
        <w:rPr>
          <w:rFonts w:ascii="Consolas" w:hAnsi="Consolas" w:cs="Times New Roman"/>
          <w:color w:val="808080"/>
          <w:sz w:val="21"/>
          <w:szCs w:val="21"/>
        </w:rPr>
        <w:t>&lt;</w:t>
      </w:r>
      <w:r w:rsidRPr="00077ED8">
        <w:rPr>
          <w:rFonts w:ascii="Consolas" w:hAnsi="Consolas" w:cs="Times New Roman"/>
          <w:color w:val="569CD6"/>
          <w:sz w:val="21"/>
          <w:szCs w:val="21"/>
        </w:rPr>
        <w:t>div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class</w:t>
      </w:r>
      <w:r w:rsidRPr="00077ED8">
        <w:rPr>
          <w:rFonts w:ascii="Consolas" w:hAnsi="Consolas" w:cs="Times New Roman"/>
          <w:color w:val="D4D4D4"/>
          <w:sz w:val="21"/>
          <w:szCs w:val="21"/>
        </w:rPr>
        <w:t>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"form-group"</w:t>
      </w:r>
      <w:r w:rsidRPr="00077ED8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25FC285D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077ED8">
        <w:rPr>
          <w:rFonts w:ascii="Consolas" w:hAnsi="Consolas" w:cs="Times New Roman"/>
          <w:color w:val="808080"/>
          <w:sz w:val="21"/>
          <w:szCs w:val="21"/>
        </w:rPr>
        <w:t>&lt;</w:t>
      </w:r>
      <w:r w:rsidRPr="00077ED8">
        <w:rPr>
          <w:rFonts w:ascii="Consolas" w:hAnsi="Consolas" w:cs="Times New Roman"/>
          <w:color w:val="569CD6"/>
          <w:sz w:val="21"/>
          <w:szCs w:val="21"/>
        </w:rPr>
        <w:t>label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for</w:t>
      </w:r>
      <w:r w:rsidRPr="00077ED8">
        <w:rPr>
          <w:rFonts w:ascii="Consolas" w:hAnsi="Consolas" w:cs="Times New Roman"/>
          <w:color w:val="D4D4D4"/>
          <w:sz w:val="21"/>
          <w:szCs w:val="21"/>
        </w:rPr>
        <w:t>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"specialite"</w:t>
      </w:r>
      <w:r w:rsidRPr="00077ED8">
        <w:rPr>
          <w:rFonts w:ascii="Consolas" w:hAnsi="Consolas" w:cs="Times New Roman"/>
          <w:color w:val="808080"/>
          <w:sz w:val="21"/>
          <w:szCs w:val="21"/>
        </w:rPr>
        <w:t>&gt;</w:t>
      </w:r>
      <w:r w:rsidRPr="00077ED8">
        <w:rPr>
          <w:rFonts w:ascii="Consolas" w:hAnsi="Consolas" w:cs="Times New Roman"/>
          <w:color w:val="D4D4D4"/>
          <w:sz w:val="21"/>
          <w:szCs w:val="21"/>
        </w:rPr>
        <w:t>Spécialité</w:t>
      </w:r>
      <w:r w:rsidRPr="00077ED8">
        <w:rPr>
          <w:rFonts w:ascii="Consolas" w:hAnsi="Consolas" w:cs="Times New Roman"/>
          <w:color w:val="808080"/>
          <w:sz w:val="21"/>
          <w:szCs w:val="21"/>
        </w:rPr>
        <w:t>&lt;/</w:t>
      </w:r>
      <w:r w:rsidRPr="00077ED8">
        <w:rPr>
          <w:rFonts w:ascii="Consolas" w:hAnsi="Consolas" w:cs="Times New Roman"/>
          <w:color w:val="569CD6"/>
          <w:sz w:val="21"/>
          <w:szCs w:val="21"/>
        </w:rPr>
        <w:t>label</w:t>
      </w:r>
      <w:r w:rsidRPr="00077ED8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55A54CD4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077ED8">
        <w:rPr>
          <w:rFonts w:ascii="Consolas" w:hAnsi="Consolas" w:cs="Times New Roman"/>
          <w:color w:val="808080"/>
          <w:sz w:val="21"/>
          <w:szCs w:val="21"/>
        </w:rPr>
        <w:t>&lt;</w:t>
      </w:r>
      <w:r w:rsidRPr="00077ED8">
        <w:rPr>
          <w:rFonts w:ascii="Consolas" w:hAnsi="Consolas" w:cs="Times New Roman"/>
          <w:color w:val="569CD6"/>
          <w:sz w:val="21"/>
          <w:szCs w:val="21"/>
        </w:rPr>
        <w:t>input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type</w:t>
      </w:r>
      <w:r w:rsidRPr="00077ED8">
        <w:rPr>
          <w:rFonts w:ascii="Consolas" w:hAnsi="Consolas" w:cs="Times New Roman"/>
          <w:color w:val="D4D4D4"/>
          <w:sz w:val="21"/>
          <w:szCs w:val="21"/>
        </w:rPr>
        <w:t>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"text"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[(</w:t>
      </w:r>
      <w:r w:rsidRPr="00077ED8">
        <w:rPr>
          <w:rFonts w:ascii="Consolas" w:hAnsi="Consolas" w:cs="Times New Roman"/>
          <w:color w:val="9CDCFE"/>
          <w:sz w:val="21"/>
          <w:szCs w:val="21"/>
        </w:rPr>
        <w:t>ngModel</w:t>
      </w:r>
      <w:r w:rsidRPr="00077ED8">
        <w:rPr>
          <w:rFonts w:ascii="Consolas" w:hAnsi="Consolas" w:cs="Times New Roman"/>
          <w:color w:val="D4D4D4"/>
          <w:sz w:val="21"/>
          <w:szCs w:val="21"/>
        </w:rPr>
        <w:t>)]=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"medecin.specialitecomplementaire"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name</w:t>
      </w:r>
      <w:r w:rsidRPr="00077ED8">
        <w:rPr>
          <w:rFonts w:ascii="Consolas" w:hAnsi="Consolas" w:cs="Times New Roman"/>
          <w:color w:val="D4D4D4"/>
          <w:sz w:val="21"/>
          <w:szCs w:val="21"/>
        </w:rPr>
        <w:t>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"spec"</w:t>
      </w:r>
      <w:r w:rsidRPr="00077ED8">
        <w:rPr>
          <w:rFonts w:ascii="Consolas" w:hAnsi="Consolas" w:cs="Times New Roman"/>
          <w:color w:val="808080"/>
          <w:sz w:val="21"/>
          <w:szCs w:val="21"/>
        </w:rPr>
        <w:t xml:space="preserve"> /&gt;</w:t>
      </w:r>
    </w:p>
    <w:p w14:paraId="41814113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   </w:t>
      </w:r>
      <w:r w:rsidRPr="00077ED8">
        <w:rPr>
          <w:rFonts w:ascii="Consolas" w:hAnsi="Consolas" w:cs="Times New Roman"/>
          <w:color w:val="808080"/>
          <w:sz w:val="21"/>
          <w:szCs w:val="21"/>
        </w:rPr>
        <w:t>&lt;/</w:t>
      </w:r>
      <w:r w:rsidRPr="00077ED8">
        <w:rPr>
          <w:rFonts w:ascii="Consolas" w:hAnsi="Consolas" w:cs="Times New Roman"/>
          <w:color w:val="569CD6"/>
          <w:sz w:val="21"/>
          <w:szCs w:val="21"/>
        </w:rPr>
        <w:t>div</w:t>
      </w:r>
      <w:r w:rsidRPr="00077ED8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16AA4A80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   </w:t>
      </w:r>
      <w:r w:rsidRPr="00077ED8">
        <w:rPr>
          <w:rFonts w:ascii="Consolas" w:hAnsi="Consolas" w:cs="Times New Roman"/>
          <w:color w:val="808080"/>
          <w:sz w:val="21"/>
          <w:szCs w:val="21"/>
        </w:rPr>
        <w:t>&lt;</w:t>
      </w:r>
      <w:r w:rsidRPr="00077ED8">
        <w:rPr>
          <w:rFonts w:ascii="Consolas" w:hAnsi="Consolas" w:cs="Times New Roman"/>
          <w:color w:val="569CD6"/>
          <w:sz w:val="21"/>
          <w:szCs w:val="21"/>
        </w:rPr>
        <w:t>button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type</w:t>
      </w:r>
      <w:r w:rsidRPr="00077ED8">
        <w:rPr>
          <w:rFonts w:ascii="Consolas" w:hAnsi="Consolas" w:cs="Times New Roman"/>
          <w:color w:val="D4D4D4"/>
          <w:sz w:val="21"/>
          <w:szCs w:val="21"/>
        </w:rPr>
        <w:t>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"submit"</w:t>
      </w:r>
      <w:r w:rsidRPr="00077ED8">
        <w:rPr>
          <w:rFonts w:ascii="Consolas" w:hAnsi="Consolas" w:cs="Times New Roman"/>
          <w:color w:val="808080"/>
          <w:sz w:val="21"/>
          <w:szCs w:val="21"/>
        </w:rPr>
        <w:t>&gt;</w:t>
      </w:r>
      <w:r w:rsidRPr="00077ED8">
        <w:rPr>
          <w:rFonts w:ascii="Consolas" w:hAnsi="Consolas" w:cs="Times New Roman"/>
          <w:color w:val="D4D4D4"/>
          <w:sz w:val="21"/>
          <w:szCs w:val="21"/>
        </w:rPr>
        <w:t>Valider</w:t>
      </w:r>
      <w:r w:rsidRPr="00077ED8">
        <w:rPr>
          <w:rFonts w:ascii="Consolas" w:hAnsi="Consolas" w:cs="Times New Roman"/>
          <w:color w:val="808080"/>
          <w:sz w:val="21"/>
          <w:szCs w:val="21"/>
        </w:rPr>
        <w:t>&lt;/</w:t>
      </w:r>
      <w:r w:rsidRPr="00077ED8">
        <w:rPr>
          <w:rFonts w:ascii="Consolas" w:hAnsi="Consolas" w:cs="Times New Roman"/>
          <w:color w:val="569CD6"/>
          <w:sz w:val="21"/>
          <w:szCs w:val="21"/>
        </w:rPr>
        <w:t>button</w:t>
      </w:r>
      <w:r w:rsidRPr="00077ED8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1DF8C6C0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   </w:t>
      </w:r>
      <w:r w:rsidRPr="00077ED8">
        <w:rPr>
          <w:rFonts w:ascii="Consolas" w:hAnsi="Consolas" w:cs="Times New Roman"/>
          <w:color w:val="808080"/>
          <w:sz w:val="21"/>
          <w:szCs w:val="21"/>
        </w:rPr>
        <w:t>&lt;</w:t>
      </w:r>
      <w:r w:rsidRPr="00077ED8">
        <w:rPr>
          <w:rFonts w:ascii="Consolas" w:hAnsi="Consolas" w:cs="Times New Roman"/>
          <w:color w:val="569CD6"/>
          <w:sz w:val="21"/>
          <w:szCs w:val="21"/>
        </w:rPr>
        <w:t>div</w:t>
      </w:r>
      <w:r w:rsidRPr="00077ED8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077ED8">
        <w:rPr>
          <w:rFonts w:ascii="Consolas" w:hAnsi="Consolas" w:cs="Times New Roman"/>
          <w:color w:val="9CDCFE"/>
          <w:sz w:val="21"/>
          <w:szCs w:val="21"/>
        </w:rPr>
        <w:t>class</w:t>
      </w:r>
      <w:r w:rsidRPr="00077ED8">
        <w:rPr>
          <w:rFonts w:ascii="Consolas" w:hAnsi="Consolas" w:cs="Times New Roman"/>
          <w:color w:val="D4D4D4"/>
          <w:sz w:val="21"/>
          <w:szCs w:val="21"/>
        </w:rPr>
        <w:t>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"alert alert-danger"</w:t>
      </w:r>
      <w:r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077ED8">
        <w:rPr>
          <w:rFonts w:ascii="Consolas" w:hAnsi="Consolas" w:cs="Times New Roman"/>
          <w:color w:val="D4D4D4"/>
          <w:sz w:val="21"/>
          <w:szCs w:val="21"/>
        </w:rPr>
        <w:t>*</w:t>
      </w:r>
      <w:r w:rsidRPr="00077ED8">
        <w:rPr>
          <w:rFonts w:ascii="Consolas" w:hAnsi="Consolas" w:cs="Times New Roman"/>
          <w:color w:val="9CDCFE"/>
          <w:sz w:val="21"/>
          <w:szCs w:val="21"/>
        </w:rPr>
        <w:t>ngIf</w:t>
      </w:r>
      <w:r w:rsidRPr="00077ED8">
        <w:rPr>
          <w:rFonts w:ascii="Consolas" w:hAnsi="Consolas" w:cs="Times New Roman"/>
          <w:color w:val="D4D4D4"/>
          <w:sz w:val="21"/>
          <w:szCs w:val="21"/>
        </w:rPr>
        <w:t>=</w:t>
      </w:r>
      <w:r w:rsidRPr="00077ED8">
        <w:rPr>
          <w:rFonts w:ascii="Consolas" w:hAnsi="Consolas" w:cs="Times New Roman"/>
          <w:color w:val="CE9178"/>
          <w:sz w:val="21"/>
          <w:szCs w:val="21"/>
        </w:rPr>
        <w:t>"afficherMessage"</w:t>
      </w:r>
      <w:r w:rsidRPr="00077ED8">
        <w:rPr>
          <w:rFonts w:ascii="Consolas" w:hAnsi="Consolas" w:cs="Times New Roman"/>
          <w:color w:val="808080"/>
          <w:sz w:val="21"/>
          <w:szCs w:val="21"/>
        </w:rPr>
        <w:t>&gt;</w:t>
      </w:r>
      <w:r w:rsidRPr="00077ED8">
        <w:rPr>
          <w:rFonts w:ascii="Consolas" w:hAnsi="Consolas" w:cs="Times New Roman"/>
          <w:color w:val="D4D4D4"/>
          <w:sz w:val="21"/>
          <w:szCs w:val="21"/>
        </w:rPr>
        <w:t>{{lblMessage}}</w:t>
      </w:r>
      <w:r w:rsidRPr="00077ED8">
        <w:rPr>
          <w:rFonts w:ascii="Consolas" w:hAnsi="Consolas" w:cs="Times New Roman"/>
          <w:color w:val="808080"/>
          <w:sz w:val="21"/>
          <w:szCs w:val="21"/>
        </w:rPr>
        <w:t>&lt;/</w:t>
      </w:r>
      <w:r w:rsidRPr="00077ED8">
        <w:rPr>
          <w:rFonts w:ascii="Consolas" w:hAnsi="Consolas" w:cs="Times New Roman"/>
          <w:color w:val="569CD6"/>
          <w:sz w:val="21"/>
          <w:szCs w:val="21"/>
        </w:rPr>
        <w:t>div</w:t>
      </w:r>
      <w:r w:rsidRPr="00077ED8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6BED7AB4" w14:textId="77777777" w:rsidR="00674BE6" w:rsidRPr="00077ED8" w:rsidRDefault="00674BE6" w:rsidP="00674BE6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077ED8">
        <w:rPr>
          <w:rFonts w:ascii="Consolas" w:hAnsi="Consolas" w:cs="Times New Roman"/>
          <w:color w:val="808080"/>
          <w:sz w:val="21"/>
          <w:szCs w:val="21"/>
        </w:rPr>
        <w:t>&lt;/</w:t>
      </w:r>
      <w:r w:rsidRPr="00077ED8">
        <w:rPr>
          <w:rFonts w:ascii="Consolas" w:hAnsi="Consolas" w:cs="Times New Roman"/>
          <w:color w:val="569CD6"/>
          <w:sz w:val="21"/>
          <w:szCs w:val="21"/>
        </w:rPr>
        <w:t>form</w:t>
      </w:r>
      <w:r w:rsidRPr="00077ED8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10894C1F" w14:textId="77777777" w:rsidR="00674BE6" w:rsidRDefault="00674BE6" w:rsidP="00674BE6">
      <w:r>
        <w:t xml:space="preserve">Ce code peut être </w:t>
      </w:r>
      <w:r w:rsidRPr="00077ED8">
        <w:rPr>
          <w:i/>
        </w:rPr>
        <w:t>copier/coller</w:t>
      </w:r>
      <w:r>
        <w:t>.</w:t>
      </w:r>
    </w:p>
    <w:p w14:paraId="7E39F722" w14:textId="77777777" w:rsidR="00674BE6" w:rsidRDefault="00674BE6" w:rsidP="00674BE6"/>
    <w:p w14:paraId="10CAC432" w14:textId="77777777" w:rsidR="00674BE6" w:rsidRDefault="00674BE6" w:rsidP="00674BE6">
      <w:r w:rsidRPr="00EB0A03">
        <w:rPr>
          <w:b/>
        </w:rPr>
        <w:t>Remarques</w:t>
      </w:r>
      <w:r>
        <w:t> :</w:t>
      </w:r>
    </w:p>
    <w:p w14:paraId="4DD57AEB" w14:textId="77777777" w:rsidR="00674BE6" w:rsidRDefault="00674BE6" w:rsidP="00674BE6">
      <w:pPr>
        <w:pStyle w:val="Paragraphedeliste"/>
        <w:numPr>
          <w:ilvl w:val="0"/>
          <w:numId w:val="34"/>
        </w:numPr>
      </w:pPr>
      <w:r>
        <w:t>Le binding (directive ngModel) concerne les champs de l’objet medecin déclaré (et valorisé) dans la classe !! sympa, non ?</w:t>
      </w:r>
    </w:p>
    <w:p w14:paraId="11D97186" w14:textId="77777777" w:rsidR="00674BE6" w:rsidRDefault="00674BE6" w:rsidP="00674BE6">
      <w:pPr>
        <w:pStyle w:val="Paragraphedeliste"/>
        <w:numPr>
          <w:ilvl w:val="0"/>
          <w:numId w:val="34"/>
        </w:numPr>
      </w:pPr>
      <w:r>
        <w:t>La directive *ngIf permet d’afficher le message (voir figure 4)</w:t>
      </w:r>
    </w:p>
    <w:p w14:paraId="5DE4E796" w14:textId="77777777" w:rsidR="00674BE6" w:rsidRDefault="00674BE6" w:rsidP="00674BE6"/>
    <w:p w14:paraId="31955164" w14:textId="77777777" w:rsidR="00674BE6" w:rsidRDefault="00674BE6" w:rsidP="00674BE6"/>
    <w:p w14:paraId="48603262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Travail à faire</w:t>
      </w:r>
    </w:p>
    <w:p w14:paraId="2D79B743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786121" w14:textId="77777777" w:rsidR="00674BE6" w:rsidRDefault="00674BE6" w:rsidP="00674B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Implémenter cette partie de mise à jour du médecin.</w:t>
      </w:r>
    </w:p>
    <w:p w14:paraId="7232F604" w14:textId="77777777" w:rsidR="00674BE6" w:rsidRDefault="00674BE6" w:rsidP="00674BE6"/>
    <w:p w14:paraId="2814FF26" w14:textId="77777777" w:rsidR="00674BE6" w:rsidRDefault="00674BE6" w:rsidP="00674BE6">
      <w:r>
        <w:t>Le corrigé se trouve ici :</w:t>
      </w:r>
    </w:p>
    <w:p w14:paraId="488D2CD8" w14:textId="77777777" w:rsidR="00674BE6" w:rsidRDefault="00674BE6" w:rsidP="00674BE6"/>
    <w:p w14:paraId="6AFE44B7" w14:textId="77777777" w:rsidR="00674BE6" w:rsidRDefault="00843104" w:rsidP="00674BE6">
      <w:hyperlink r:id="rId21" w:history="1">
        <w:r w:rsidR="00674BE6">
          <w:rPr>
            <w:rStyle w:val="Lienhypertexte"/>
          </w:rPr>
          <w:t>https://github.com/patricegrand/GSBAngular2_V3.1</w:t>
        </w:r>
      </w:hyperlink>
    </w:p>
    <w:p w14:paraId="033AE315" w14:textId="77777777" w:rsidR="000436A1" w:rsidRPr="00674BE6" w:rsidRDefault="000436A1" w:rsidP="00674BE6"/>
    <w:sectPr w:rsidR="000436A1" w:rsidRPr="00674BE6" w:rsidSect="0065383A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134" w:right="1418" w:bottom="1134" w:left="1418" w:header="709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A513F" w14:textId="77777777" w:rsidR="00843104" w:rsidRDefault="00843104">
      <w:r>
        <w:separator/>
      </w:r>
    </w:p>
  </w:endnote>
  <w:endnote w:type="continuationSeparator" w:id="0">
    <w:p w14:paraId="212E04EE" w14:textId="77777777" w:rsidR="00843104" w:rsidRDefault="0084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94C23" w14:textId="77777777" w:rsidR="00740D9B" w:rsidRDefault="00740D9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379E2" w14:textId="784B2539" w:rsidR="00D34E9A" w:rsidRPr="000A5208" w:rsidRDefault="00D34E9A" w:rsidP="00C40D33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– </w:t>
    </w:r>
    <w:r w:rsidR="00740D9B">
      <w:t xml:space="preserve">octobre 2017 </w:t>
    </w:r>
    <w:bookmarkStart w:id="0" w:name="_GoBack"/>
    <w:bookmarkEnd w:id="0"/>
    <w:r>
      <w:t>– v1.0</w:t>
    </w:r>
    <w:r>
      <w:tab/>
    </w:r>
    <w:r w:rsidRPr="003F7A48">
      <w:t xml:space="preserve">Page </w:t>
    </w:r>
    <w:r w:rsidR="00885C85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="00885C85" w:rsidRPr="003F7A48">
      <w:rPr>
        <w:rStyle w:val="Numrodepage"/>
      </w:rPr>
      <w:fldChar w:fldCharType="separate"/>
    </w:r>
    <w:r w:rsidR="00740D9B">
      <w:rPr>
        <w:rStyle w:val="Numrodepage"/>
        <w:noProof/>
      </w:rPr>
      <w:t>1</w:t>
    </w:r>
    <w:r w:rsidR="00885C85"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="00885C85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="00885C85" w:rsidRPr="003F7A48">
      <w:rPr>
        <w:rStyle w:val="Numrodepage"/>
      </w:rPr>
      <w:fldChar w:fldCharType="separate"/>
    </w:r>
    <w:r w:rsidR="00740D9B">
      <w:rPr>
        <w:rStyle w:val="Numrodepage"/>
        <w:noProof/>
      </w:rPr>
      <w:t>8</w:t>
    </w:r>
    <w:r w:rsidR="00885C85" w:rsidRPr="003F7A48">
      <w:rPr>
        <w:rStyle w:val="Numrodepag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B06A6" w14:textId="77777777" w:rsidR="00740D9B" w:rsidRDefault="00740D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073D7" w14:textId="77777777" w:rsidR="00843104" w:rsidRDefault="00843104">
      <w:r>
        <w:separator/>
      </w:r>
    </w:p>
  </w:footnote>
  <w:footnote w:type="continuationSeparator" w:id="0">
    <w:p w14:paraId="5F3607E5" w14:textId="77777777" w:rsidR="00843104" w:rsidRDefault="00843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81372" w14:textId="77777777" w:rsidR="00740D9B" w:rsidRDefault="00740D9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28F45" w14:textId="046AB091" w:rsidR="00674BE6" w:rsidRDefault="00674BE6" w:rsidP="00674BE6">
    <w:pPr>
      <w:pStyle w:val="titredocument"/>
      <w:jc w:val="center"/>
    </w:pPr>
    <w:r>
      <w:t>GSB avec Angular2, partie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CF053" w14:textId="77777777" w:rsidR="00740D9B" w:rsidRDefault="00740D9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4700A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CA18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44E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E9AF5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FA26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</w:abstractNum>
  <w:abstractNum w:abstractNumId="6" w15:restartNumberingAfterBreak="0">
    <w:nsid w:val="00000010"/>
    <w:multiLevelType w:val="singleLevel"/>
    <w:tmpl w:val="160C2A4E"/>
    <w:name w:val="WW8Num24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</w:abstractNum>
  <w:abstractNum w:abstractNumId="7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Q%1."/>
      <w:lvlJc w:val="left"/>
      <w:pPr>
        <w:tabs>
          <w:tab w:val="num" w:pos="851"/>
        </w:tabs>
        <w:ind w:left="851" w:hanging="491"/>
      </w:pPr>
      <w:rPr>
        <w:rFonts w:hint="default"/>
        <w:b/>
        <w:i w:val="0"/>
        <w:sz w:val="22"/>
        <w:szCs w:val="22"/>
      </w:rPr>
    </w:lvl>
  </w:abstractNum>
  <w:abstractNum w:abstractNumId="8" w15:restartNumberingAfterBreak="0">
    <w:nsid w:val="00000013"/>
    <w:multiLevelType w:val="singleLevel"/>
    <w:tmpl w:val="00000013"/>
    <w:name w:val="WW8Num2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32E0B97"/>
    <w:multiLevelType w:val="multilevel"/>
    <w:tmpl w:val="DDD48734"/>
    <w:styleLink w:val="ListeCert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161843E3"/>
    <w:multiLevelType w:val="hybridMultilevel"/>
    <w:tmpl w:val="C7C45AB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31664C"/>
    <w:multiLevelType w:val="hybridMultilevel"/>
    <w:tmpl w:val="8DDC9D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525A43"/>
    <w:multiLevelType w:val="multilevel"/>
    <w:tmpl w:val="DDD48734"/>
    <w:numStyleLink w:val="ListeCerta"/>
  </w:abstractNum>
  <w:abstractNum w:abstractNumId="13" w15:restartNumberingAfterBreak="0">
    <w:nsid w:val="1E5A1ED1"/>
    <w:multiLevelType w:val="multilevel"/>
    <w:tmpl w:val="DDD48734"/>
    <w:numStyleLink w:val="ListeCerta"/>
  </w:abstractNum>
  <w:abstractNum w:abstractNumId="14" w15:restartNumberingAfterBreak="0">
    <w:nsid w:val="25A6198E"/>
    <w:multiLevelType w:val="multilevel"/>
    <w:tmpl w:val="5FDCEE8C"/>
    <w:numStyleLink w:val="ListeCertamanipulation"/>
  </w:abstractNum>
  <w:abstractNum w:abstractNumId="15" w15:restartNumberingAfterBreak="0">
    <w:nsid w:val="25FC745A"/>
    <w:multiLevelType w:val="multilevel"/>
    <w:tmpl w:val="6EBE12A6"/>
    <w:name w:val="puce standard"/>
    <w:lvl w:ilvl="0">
      <w:start w:val="1"/>
      <w:numFmt w:val="bullet"/>
      <w:pStyle w:val="Listepuces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puces3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pStyle w:val="Listepuces4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26C5079C"/>
    <w:multiLevelType w:val="multilevel"/>
    <w:tmpl w:val="5FDCEE8C"/>
    <w:styleLink w:val="ListeCertamanipulation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354E6B"/>
    <w:multiLevelType w:val="multilevel"/>
    <w:tmpl w:val="F8CA13F4"/>
    <w:name w:val="liste perso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2845148D"/>
    <w:multiLevelType w:val="hybridMultilevel"/>
    <w:tmpl w:val="451A83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124BE0"/>
    <w:multiLevelType w:val="multilevel"/>
    <w:tmpl w:val="6F14DD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Roman"/>
      <w:pStyle w:val="Titre4"/>
      <w:lvlText w:val="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29AE322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BFB7E2C"/>
    <w:multiLevelType w:val="multilevel"/>
    <w:tmpl w:val="52C85A08"/>
    <w:numStyleLink w:val="ListeCertaTAF"/>
  </w:abstractNum>
  <w:abstractNum w:abstractNumId="23" w15:restartNumberingAfterBreak="0">
    <w:nsid w:val="2E9252BF"/>
    <w:multiLevelType w:val="multilevel"/>
    <w:tmpl w:val="F8CA13F4"/>
    <w:name w:val="liste perso1222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3305067C"/>
    <w:multiLevelType w:val="multilevel"/>
    <w:tmpl w:val="28A6D4FE"/>
    <w:name w:val="puce certa"/>
    <w:lvl w:ilvl="0">
      <w:start w:val="1"/>
      <w:numFmt w:val="bullet"/>
      <w:lvlText w:val="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35FA710C"/>
    <w:multiLevelType w:val="multilevel"/>
    <w:tmpl w:val="DDD48734"/>
    <w:numStyleLink w:val="ListeCerta"/>
  </w:abstractNum>
  <w:abstractNum w:abstractNumId="26" w15:restartNumberingAfterBreak="0">
    <w:nsid w:val="3722571D"/>
    <w:multiLevelType w:val="hybridMultilevel"/>
    <w:tmpl w:val="1FAC4C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D43EDC"/>
    <w:multiLevelType w:val="multilevel"/>
    <w:tmpl w:val="DDD48734"/>
    <w:numStyleLink w:val="ListeCerta"/>
  </w:abstractNum>
  <w:abstractNum w:abstractNumId="28" w15:restartNumberingAfterBreak="0">
    <w:nsid w:val="42C94816"/>
    <w:multiLevelType w:val="multilevel"/>
    <w:tmpl w:val="DDD48734"/>
    <w:numStyleLink w:val="ListeCerta"/>
  </w:abstractNum>
  <w:abstractNum w:abstractNumId="29" w15:restartNumberingAfterBreak="0">
    <w:nsid w:val="436F3217"/>
    <w:multiLevelType w:val="multilevel"/>
    <w:tmpl w:val="52C85A08"/>
    <w:styleLink w:val="ListeCertaTAF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44093DA0"/>
    <w:multiLevelType w:val="multilevel"/>
    <w:tmpl w:val="52C85A08"/>
    <w:numStyleLink w:val="ListeCertaTAF"/>
  </w:abstractNum>
  <w:abstractNum w:abstractNumId="31" w15:restartNumberingAfterBreak="0">
    <w:nsid w:val="5129468E"/>
    <w:multiLevelType w:val="hybridMultilevel"/>
    <w:tmpl w:val="1C82E9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2A64FA"/>
    <w:multiLevelType w:val="hybridMultilevel"/>
    <w:tmpl w:val="E252E3A4"/>
    <w:name w:val="WW8Num242"/>
    <w:lvl w:ilvl="0" w:tplc="160C2A4E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5B2536"/>
    <w:multiLevelType w:val="hybridMultilevel"/>
    <w:tmpl w:val="5FDCEE8C"/>
    <w:name w:val="WW8Num172"/>
    <w:lvl w:ilvl="0" w:tplc="683AE8A6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 w:tplc="445AA26C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C937F0"/>
    <w:multiLevelType w:val="hybridMultilevel"/>
    <w:tmpl w:val="1FCAC9BA"/>
    <w:name w:val="WW8Num27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45AA26C">
      <w:start w:val="1"/>
      <w:numFmt w:val="bullet"/>
      <w:lvlText w:val="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  <w:sz w:val="22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65E1A52"/>
    <w:multiLevelType w:val="hybridMultilevel"/>
    <w:tmpl w:val="680C23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7C0A7E"/>
    <w:multiLevelType w:val="multilevel"/>
    <w:tmpl w:val="F8CA13F4"/>
    <w:name w:val="liste perso1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62A64FFF"/>
    <w:multiLevelType w:val="hybridMultilevel"/>
    <w:tmpl w:val="501EE220"/>
    <w:name w:val="puce standard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9518AA"/>
    <w:multiLevelType w:val="multilevel"/>
    <w:tmpl w:val="DDD48734"/>
    <w:numStyleLink w:val="ListeCerta"/>
  </w:abstractNum>
  <w:abstractNum w:abstractNumId="39" w15:restartNumberingAfterBreak="0">
    <w:nsid w:val="73F00FB0"/>
    <w:multiLevelType w:val="hybridMultilevel"/>
    <w:tmpl w:val="6CFEAF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2B7C6C"/>
    <w:multiLevelType w:val="multilevel"/>
    <w:tmpl w:val="DDD48734"/>
    <w:numStyleLink w:val="ListeCerta"/>
  </w:abstractNum>
  <w:abstractNum w:abstractNumId="41" w15:restartNumberingAfterBreak="0">
    <w:nsid w:val="78C150B0"/>
    <w:multiLevelType w:val="multilevel"/>
    <w:tmpl w:val="6A30413C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2" w15:restartNumberingAfterBreak="0">
    <w:nsid w:val="7BE42C2A"/>
    <w:multiLevelType w:val="hybridMultilevel"/>
    <w:tmpl w:val="EEC6A78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3"/>
  </w:num>
  <w:num w:numId="4">
    <w:abstractNumId w:val="15"/>
  </w:num>
  <w:num w:numId="5">
    <w:abstractNumId w:val="7"/>
  </w:num>
  <w:num w:numId="6">
    <w:abstractNumId w:val="32"/>
  </w:num>
  <w:num w:numId="7">
    <w:abstractNumId w:val="41"/>
  </w:num>
  <w:num w:numId="8">
    <w:abstractNumId w:val="9"/>
  </w:num>
  <w:num w:numId="9">
    <w:abstractNumId w:val="37"/>
  </w:num>
  <w:num w:numId="10">
    <w:abstractNumId w:val="40"/>
  </w:num>
  <w:num w:numId="11">
    <w:abstractNumId w:val="25"/>
  </w:num>
  <w:num w:numId="12">
    <w:abstractNumId w:val="16"/>
  </w:num>
  <w:num w:numId="13">
    <w:abstractNumId w:val="14"/>
  </w:num>
  <w:num w:numId="14">
    <w:abstractNumId w:val="29"/>
  </w:num>
  <w:num w:numId="15">
    <w:abstractNumId w:val="22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4"/>
  </w:num>
  <w:num w:numId="21">
    <w:abstractNumId w:val="30"/>
  </w:num>
  <w:num w:numId="22">
    <w:abstractNumId w:val="12"/>
  </w:num>
  <w:num w:numId="23">
    <w:abstractNumId w:val="38"/>
  </w:num>
  <w:num w:numId="24">
    <w:abstractNumId w:val="13"/>
  </w:num>
  <w:num w:numId="25">
    <w:abstractNumId w:val="28"/>
  </w:num>
  <w:num w:numId="26">
    <w:abstractNumId w:val="27"/>
  </w:num>
  <w:num w:numId="27">
    <w:abstractNumId w:val="20"/>
  </w:num>
  <w:num w:numId="28">
    <w:abstractNumId w:val="10"/>
  </w:num>
  <w:num w:numId="2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11"/>
  </w:num>
  <w:num w:numId="32">
    <w:abstractNumId w:val="39"/>
  </w:num>
  <w:num w:numId="33">
    <w:abstractNumId w:val="26"/>
  </w:num>
  <w:num w:numId="34">
    <w:abstractNumId w:val="18"/>
  </w:num>
  <w:num w:numId="35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021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117"/>
    <w:rsid w:val="00007920"/>
    <w:rsid w:val="00024892"/>
    <w:rsid w:val="0002588A"/>
    <w:rsid w:val="000336B2"/>
    <w:rsid w:val="000377F0"/>
    <w:rsid w:val="000436A1"/>
    <w:rsid w:val="000440E3"/>
    <w:rsid w:val="00047A0A"/>
    <w:rsid w:val="000530E8"/>
    <w:rsid w:val="00086D0E"/>
    <w:rsid w:val="00087D4D"/>
    <w:rsid w:val="00094A4C"/>
    <w:rsid w:val="000A5208"/>
    <w:rsid w:val="000B0EF4"/>
    <w:rsid w:val="000C3C29"/>
    <w:rsid w:val="000D182E"/>
    <w:rsid w:val="000D65E3"/>
    <w:rsid w:val="000D7920"/>
    <w:rsid w:val="000E1F7F"/>
    <w:rsid w:val="000E6013"/>
    <w:rsid w:val="000F25FB"/>
    <w:rsid w:val="00105052"/>
    <w:rsid w:val="0011780E"/>
    <w:rsid w:val="00130DB5"/>
    <w:rsid w:val="00132442"/>
    <w:rsid w:val="00145169"/>
    <w:rsid w:val="0015038D"/>
    <w:rsid w:val="001A25D0"/>
    <w:rsid w:val="001B42FD"/>
    <w:rsid w:val="001C28E3"/>
    <w:rsid w:val="001C778B"/>
    <w:rsid w:val="001E35B9"/>
    <w:rsid w:val="001F3DA2"/>
    <w:rsid w:val="0020520C"/>
    <w:rsid w:val="00206696"/>
    <w:rsid w:val="002137CD"/>
    <w:rsid w:val="00213B49"/>
    <w:rsid w:val="0022468E"/>
    <w:rsid w:val="00231493"/>
    <w:rsid w:val="00234579"/>
    <w:rsid w:val="00253A53"/>
    <w:rsid w:val="002559DC"/>
    <w:rsid w:val="00284892"/>
    <w:rsid w:val="00297102"/>
    <w:rsid w:val="002B4D03"/>
    <w:rsid w:val="002C72B2"/>
    <w:rsid w:val="002C7506"/>
    <w:rsid w:val="002E6C45"/>
    <w:rsid w:val="002F0CB1"/>
    <w:rsid w:val="00301A80"/>
    <w:rsid w:val="00317904"/>
    <w:rsid w:val="00317DD6"/>
    <w:rsid w:val="003224A2"/>
    <w:rsid w:val="0032446C"/>
    <w:rsid w:val="00344662"/>
    <w:rsid w:val="00365D8F"/>
    <w:rsid w:val="003739D5"/>
    <w:rsid w:val="003B3C5A"/>
    <w:rsid w:val="003C485E"/>
    <w:rsid w:val="003D0A1E"/>
    <w:rsid w:val="003F50EC"/>
    <w:rsid w:val="003F681D"/>
    <w:rsid w:val="00404332"/>
    <w:rsid w:val="0041378F"/>
    <w:rsid w:val="00430292"/>
    <w:rsid w:val="00446C76"/>
    <w:rsid w:val="00460CAB"/>
    <w:rsid w:val="0047685B"/>
    <w:rsid w:val="00491020"/>
    <w:rsid w:val="00496CCD"/>
    <w:rsid w:val="004A69E8"/>
    <w:rsid w:val="004B7AE4"/>
    <w:rsid w:val="00505577"/>
    <w:rsid w:val="00505C5F"/>
    <w:rsid w:val="005134B5"/>
    <w:rsid w:val="0052565A"/>
    <w:rsid w:val="0052671C"/>
    <w:rsid w:val="00536BC3"/>
    <w:rsid w:val="0058530F"/>
    <w:rsid w:val="00591ECD"/>
    <w:rsid w:val="0059258E"/>
    <w:rsid w:val="005A24A1"/>
    <w:rsid w:val="005B1C68"/>
    <w:rsid w:val="005B650C"/>
    <w:rsid w:val="005C4386"/>
    <w:rsid w:val="005E6B5E"/>
    <w:rsid w:val="005F3440"/>
    <w:rsid w:val="00616E1F"/>
    <w:rsid w:val="006205E5"/>
    <w:rsid w:val="0065383A"/>
    <w:rsid w:val="00654A80"/>
    <w:rsid w:val="00662F58"/>
    <w:rsid w:val="00674BE6"/>
    <w:rsid w:val="00674CAD"/>
    <w:rsid w:val="00684351"/>
    <w:rsid w:val="00696AA5"/>
    <w:rsid w:val="006E7468"/>
    <w:rsid w:val="006F680E"/>
    <w:rsid w:val="00702138"/>
    <w:rsid w:val="00720623"/>
    <w:rsid w:val="00733EE6"/>
    <w:rsid w:val="00740D9B"/>
    <w:rsid w:val="007421B6"/>
    <w:rsid w:val="00772313"/>
    <w:rsid w:val="00780AE8"/>
    <w:rsid w:val="007A1E3C"/>
    <w:rsid w:val="007B01FA"/>
    <w:rsid w:val="007B0B79"/>
    <w:rsid w:val="007C3441"/>
    <w:rsid w:val="007D32B8"/>
    <w:rsid w:val="007D6A1D"/>
    <w:rsid w:val="00802624"/>
    <w:rsid w:val="00807A5E"/>
    <w:rsid w:val="00817B8A"/>
    <w:rsid w:val="008245B6"/>
    <w:rsid w:val="0083702C"/>
    <w:rsid w:val="00843104"/>
    <w:rsid w:val="00852033"/>
    <w:rsid w:val="008559D4"/>
    <w:rsid w:val="00870DCC"/>
    <w:rsid w:val="00877B76"/>
    <w:rsid w:val="00885C85"/>
    <w:rsid w:val="0088730D"/>
    <w:rsid w:val="00893232"/>
    <w:rsid w:val="008B6914"/>
    <w:rsid w:val="008C3DE6"/>
    <w:rsid w:val="008E0F08"/>
    <w:rsid w:val="008E521D"/>
    <w:rsid w:val="008E5866"/>
    <w:rsid w:val="008E60C5"/>
    <w:rsid w:val="008F528A"/>
    <w:rsid w:val="009003B0"/>
    <w:rsid w:val="009018AB"/>
    <w:rsid w:val="00906C81"/>
    <w:rsid w:val="0091424A"/>
    <w:rsid w:val="00933B62"/>
    <w:rsid w:val="00946A42"/>
    <w:rsid w:val="00956F8A"/>
    <w:rsid w:val="00966F4F"/>
    <w:rsid w:val="00996B64"/>
    <w:rsid w:val="009977D1"/>
    <w:rsid w:val="009B2E5F"/>
    <w:rsid w:val="009B4BFA"/>
    <w:rsid w:val="009C20CA"/>
    <w:rsid w:val="009F0779"/>
    <w:rsid w:val="009F2C57"/>
    <w:rsid w:val="009F68FD"/>
    <w:rsid w:val="00A3193E"/>
    <w:rsid w:val="00A5317E"/>
    <w:rsid w:val="00A66899"/>
    <w:rsid w:val="00A72097"/>
    <w:rsid w:val="00A81D2B"/>
    <w:rsid w:val="00A93C0A"/>
    <w:rsid w:val="00AD2D7E"/>
    <w:rsid w:val="00AF2317"/>
    <w:rsid w:val="00AF5285"/>
    <w:rsid w:val="00B4089C"/>
    <w:rsid w:val="00B40E18"/>
    <w:rsid w:val="00B459EB"/>
    <w:rsid w:val="00B57646"/>
    <w:rsid w:val="00B62DA7"/>
    <w:rsid w:val="00B66BA5"/>
    <w:rsid w:val="00B724F1"/>
    <w:rsid w:val="00BA2FE7"/>
    <w:rsid w:val="00BA3808"/>
    <w:rsid w:val="00BA6B0D"/>
    <w:rsid w:val="00BD1E2D"/>
    <w:rsid w:val="00BE727F"/>
    <w:rsid w:val="00C11EA9"/>
    <w:rsid w:val="00C1301F"/>
    <w:rsid w:val="00C17873"/>
    <w:rsid w:val="00C260AC"/>
    <w:rsid w:val="00C40D33"/>
    <w:rsid w:val="00C42CC0"/>
    <w:rsid w:val="00C5645D"/>
    <w:rsid w:val="00C60014"/>
    <w:rsid w:val="00C63FD2"/>
    <w:rsid w:val="00C70053"/>
    <w:rsid w:val="00C72E76"/>
    <w:rsid w:val="00C75FE6"/>
    <w:rsid w:val="00CA3B4C"/>
    <w:rsid w:val="00CA6D68"/>
    <w:rsid w:val="00CC6F0D"/>
    <w:rsid w:val="00CE3465"/>
    <w:rsid w:val="00CE38CC"/>
    <w:rsid w:val="00CF1605"/>
    <w:rsid w:val="00D24201"/>
    <w:rsid w:val="00D26094"/>
    <w:rsid w:val="00D34E9A"/>
    <w:rsid w:val="00D52B11"/>
    <w:rsid w:val="00D52BC1"/>
    <w:rsid w:val="00D57A23"/>
    <w:rsid w:val="00D927D1"/>
    <w:rsid w:val="00DA5EC6"/>
    <w:rsid w:val="00DA66AC"/>
    <w:rsid w:val="00DD0364"/>
    <w:rsid w:val="00DD2A16"/>
    <w:rsid w:val="00DE0AC8"/>
    <w:rsid w:val="00E1455E"/>
    <w:rsid w:val="00E271A3"/>
    <w:rsid w:val="00E35E57"/>
    <w:rsid w:val="00E40A9B"/>
    <w:rsid w:val="00E41124"/>
    <w:rsid w:val="00E850FE"/>
    <w:rsid w:val="00E94759"/>
    <w:rsid w:val="00EA414A"/>
    <w:rsid w:val="00EC7BF5"/>
    <w:rsid w:val="00EF1977"/>
    <w:rsid w:val="00EF54E7"/>
    <w:rsid w:val="00F06883"/>
    <w:rsid w:val="00F07E47"/>
    <w:rsid w:val="00F63835"/>
    <w:rsid w:val="00F64710"/>
    <w:rsid w:val="00F719F6"/>
    <w:rsid w:val="00F72A88"/>
    <w:rsid w:val="00F76FCD"/>
    <w:rsid w:val="00F81117"/>
    <w:rsid w:val="00F86B2A"/>
    <w:rsid w:val="00F87BB5"/>
    <w:rsid w:val="00F90CBE"/>
    <w:rsid w:val="00F91F10"/>
    <w:rsid w:val="00FA34B5"/>
    <w:rsid w:val="00FA7314"/>
    <w:rsid w:val="00FB64B7"/>
    <w:rsid w:val="00FC64BF"/>
    <w:rsid w:val="00FD0197"/>
    <w:rsid w:val="00FD7189"/>
    <w:rsid w:val="00FF3BF6"/>
    <w:rsid w:val="00F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B549BB"/>
  <w15:docId w15:val="{59D3FADF-CC61-446B-9C8D-258FA6BF5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74BE6"/>
    <w:pPr>
      <w:jc w:val="both"/>
    </w:pPr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rsid w:val="00C6001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rsid w:val="00C6001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rsid w:val="00C6001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654A80"/>
    <w:pPr>
      <w:numPr>
        <w:ilvl w:val="3"/>
        <w:numId w:val="2"/>
      </w:numPr>
      <w:spacing w:after="120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qFormat/>
    <w:rsid w:val="00654A80"/>
    <w:pPr>
      <w:numPr>
        <w:ilvl w:val="4"/>
        <w:numId w:val="2"/>
      </w:numPr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qFormat/>
    <w:rsid w:val="00654A80"/>
    <w:pPr>
      <w:numPr>
        <w:ilvl w:val="5"/>
        <w:numId w:val="2"/>
      </w:numPr>
      <w:spacing w:after="120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qFormat/>
    <w:rsid w:val="00654A80"/>
    <w:pPr>
      <w:numPr>
        <w:ilvl w:val="6"/>
        <w:numId w:val="2"/>
      </w:numPr>
      <w:spacing w:after="60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654A80"/>
    <w:pPr>
      <w:numPr>
        <w:ilvl w:val="7"/>
        <w:numId w:val="2"/>
      </w:numPr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654A80"/>
    <w:pPr>
      <w:numPr>
        <w:ilvl w:val="8"/>
        <w:numId w:val="2"/>
      </w:num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rsid w:val="001E35B9"/>
    <w:pPr>
      <w:numPr>
        <w:ilvl w:val="1"/>
        <w:numId w:val="4"/>
      </w:numPr>
    </w:pPr>
  </w:style>
  <w:style w:type="character" w:styleId="Lienhypertexte">
    <w:name w:val="Hyperlink"/>
    <w:uiPriority w:val="99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"/>
      </w:numPr>
    </w:pPr>
  </w:style>
  <w:style w:type="paragraph" w:styleId="Listepuces">
    <w:name w:val="List Bullet"/>
    <w:basedOn w:val="Normal"/>
    <w:rsid w:val="001E35B9"/>
    <w:pPr>
      <w:numPr>
        <w:numId w:val="4"/>
      </w:numPr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customStyle="1" w:styleId="StyleTitre4GrasGauche19cmSuspendu114cmAprs">
    <w:name w:val="Style Titre 4 + Gras Gauche :  19 cm Suspendu : 114 cm Après :..."/>
    <w:basedOn w:val="Titre4"/>
    <w:rsid w:val="00FA34B5"/>
    <w:rPr>
      <w:rFonts w:cs="Times New Roman"/>
      <w:b w:val="0"/>
      <w:bCs/>
    </w:rPr>
  </w:style>
  <w:style w:type="paragraph" w:styleId="Explorateurdedocuments">
    <w:name w:val="Document Map"/>
    <w:basedOn w:val="Normal"/>
    <w:semiHidden/>
    <w:rsid w:val="00B57646"/>
    <w:pPr>
      <w:shd w:val="clear" w:color="auto" w:fill="000080"/>
    </w:pPr>
    <w:rPr>
      <w:rFonts w:ascii="Tahoma" w:hAnsi="Tahoma" w:cs="Tahoma"/>
    </w:rPr>
  </w:style>
  <w:style w:type="character" w:customStyle="1" w:styleId="Titre8Car">
    <w:name w:val="Titre 8 Car"/>
    <w:basedOn w:val="Policepardfaut"/>
    <w:link w:val="Titre8"/>
    <w:rsid w:val="00654A80"/>
    <w:rPr>
      <w:rFonts w:ascii="Arial" w:hAnsi="Arial"/>
      <w:i/>
      <w:iCs/>
      <w:color w:val="000080"/>
      <w:szCs w:val="24"/>
    </w:rPr>
  </w:style>
  <w:style w:type="paragraph" w:customStyle="1" w:styleId="remarque">
    <w:name w:val="remarque"/>
    <w:basedOn w:val="Normal"/>
    <w:next w:val="Normal"/>
    <w:rsid w:val="00F76FCD"/>
    <w:rPr>
      <w:b/>
    </w:rPr>
  </w:style>
  <w:style w:type="paragraph" w:customStyle="1" w:styleId="titredocument">
    <w:name w:val="titre_document"/>
    <w:basedOn w:val="Normal"/>
    <w:next w:val="Normal"/>
    <w:qFormat/>
    <w:rsid w:val="008E521D"/>
    <w:pPr>
      <w:spacing w:after="240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qFormat/>
    <w:rsid w:val="008E521D"/>
    <w:pPr>
      <w:spacing w:before="120" w:after="240"/>
    </w:pPr>
    <w:rPr>
      <w:b/>
      <w:color w:val="B02200"/>
      <w:sz w:val="26"/>
      <w:szCs w:val="26"/>
    </w:rPr>
  </w:style>
  <w:style w:type="paragraph" w:styleId="TM2">
    <w:name w:val="toc 2"/>
    <w:basedOn w:val="Normal"/>
    <w:next w:val="Normal"/>
    <w:autoRedefine/>
    <w:semiHidden/>
    <w:rsid w:val="008E521D"/>
    <w:pPr>
      <w:ind w:left="200"/>
    </w:pPr>
  </w:style>
  <w:style w:type="paragraph" w:styleId="TM4">
    <w:name w:val="toc 4"/>
    <w:basedOn w:val="Normal"/>
    <w:next w:val="Normal"/>
    <w:autoRedefine/>
    <w:semiHidden/>
    <w:rsid w:val="008E521D"/>
    <w:pPr>
      <w:ind w:left="600"/>
    </w:pPr>
  </w:style>
  <w:style w:type="paragraph" w:styleId="TM5">
    <w:name w:val="toc 5"/>
    <w:basedOn w:val="Normal"/>
    <w:next w:val="Normal"/>
    <w:autoRedefine/>
    <w:semiHidden/>
    <w:rsid w:val="008E521D"/>
    <w:pPr>
      <w:ind w:left="800"/>
    </w:pPr>
  </w:style>
  <w:style w:type="paragraph" w:styleId="TM6">
    <w:name w:val="toc 6"/>
    <w:basedOn w:val="Normal"/>
    <w:next w:val="Normal"/>
    <w:autoRedefine/>
    <w:semiHidden/>
    <w:rsid w:val="008E521D"/>
    <w:pPr>
      <w:ind w:left="1000"/>
    </w:pPr>
  </w:style>
  <w:style w:type="paragraph" w:styleId="TM7">
    <w:name w:val="toc 7"/>
    <w:basedOn w:val="Normal"/>
    <w:next w:val="Normal"/>
    <w:autoRedefine/>
    <w:semiHidden/>
    <w:rsid w:val="008E521D"/>
    <w:pPr>
      <w:ind w:left="1200"/>
    </w:pPr>
  </w:style>
  <w:style w:type="paragraph" w:styleId="TM8">
    <w:name w:val="toc 8"/>
    <w:basedOn w:val="Normal"/>
    <w:next w:val="Normal"/>
    <w:autoRedefine/>
    <w:semiHidden/>
    <w:rsid w:val="008E521D"/>
    <w:pPr>
      <w:ind w:left="1400"/>
    </w:pPr>
  </w:style>
  <w:style w:type="paragraph" w:customStyle="1" w:styleId="western">
    <w:name w:val="western"/>
    <w:basedOn w:val="Normal"/>
    <w:rsid w:val="0052671C"/>
    <w:pPr>
      <w:spacing w:before="100" w:beforeAutospacing="1" w:after="142" w:line="288" w:lineRule="auto"/>
    </w:pPr>
  </w:style>
  <w:style w:type="paragraph" w:customStyle="1" w:styleId="titresouspartie">
    <w:name w:val="titre_sous_partie"/>
    <w:basedOn w:val="Normal"/>
    <w:next w:val="Normal"/>
    <w:qFormat/>
    <w:rsid w:val="0052671C"/>
    <w:rPr>
      <w:b/>
    </w:rPr>
  </w:style>
  <w:style w:type="paragraph" w:styleId="Paragraphedeliste">
    <w:name w:val="List Paragraph"/>
    <w:basedOn w:val="Normal"/>
    <w:uiPriority w:val="34"/>
    <w:qFormat/>
    <w:rsid w:val="00E35E57"/>
    <w:pPr>
      <w:ind w:left="720"/>
      <w:contextualSpacing/>
    </w:pPr>
  </w:style>
  <w:style w:type="paragraph" w:styleId="Listepuces3">
    <w:name w:val="List Bullet 3"/>
    <w:basedOn w:val="Normal"/>
    <w:rsid w:val="001E35B9"/>
    <w:pPr>
      <w:numPr>
        <w:ilvl w:val="2"/>
        <w:numId w:val="4"/>
      </w:numPr>
    </w:pPr>
  </w:style>
  <w:style w:type="paragraph" w:styleId="Listepuces4">
    <w:name w:val="List Bullet 4"/>
    <w:basedOn w:val="Normal"/>
    <w:rsid w:val="001E35B9"/>
    <w:pPr>
      <w:numPr>
        <w:ilvl w:val="3"/>
        <w:numId w:val="4"/>
      </w:numPr>
    </w:pPr>
  </w:style>
  <w:style w:type="numbering" w:customStyle="1" w:styleId="ListeCerta">
    <w:name w:val="Liste Certa"/>
    <w:uiPriority w:val="99"/>
    <w:rsid w:val="0015038D"/>
    <w:pPr>
      <w:numPr>
        <w:numId w:val="8"/>
      </w:numPr>
    </w:pPr>
  </w:style>
  <w:style w:type="numbering" w:customStyle="1" w:styleId="ListeCertamanipulation">
    <w:name w:val="Liste Certa manipulation"/>
    <w:uiPriority w:val="99"/>
    <w:rsid w:val="0015038D"/>
    <w:pPr>
      <w:numPr>
        <w:numId w:val="12"/>
      </w:numPr>
    </w:pPr>
  </w:style>
  <w:style w:type="numbering" w:customStyle="1" w:styleId="ListeCertaTAF">
    <w:name w:val="Liste Certa TAF"/>
    <w:uiPriority w:val="99"/>
    <w:rsid w:val="0088730D"/>
    <w:pPr>
      <w:numPr>
        <w:numId w:val="14"/>
      </w:numPr>
    </w:pPr>
  </w:style>
  <w:style w:type="paragraph" w:styleId="Sous-titre">
    <w:name w:val="Subtitle"/>
    <w:basedOn w:val="Normal"/>
    <w:next w:val="Normal"/>
    <w:link w:val="Sous-titreCar"/>
    <w:qFormat/>
    <w:rsid w:val="00674BE6"/>
    <w:pPr>
      <w:numPr>
        <w:ilvl w:val="1"/>
      </w:numPr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674B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rsid w:val="00674B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Policepardfaut"/>
    <w:uiPriority w:val="99"/>
    <w:semiHidden/>
    <w:unhideWhenUsed/>
    <w:rsid w:val="00674BE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https://github.com/patricegrand/GSBAngular2_V3.1" TargetMode="External"/><Relationship Id="rId7" Type="http://schemas.openxmlformats.org/officeDocument/2006/relationships/hyperlink" Target="https://github.com/patricegrand/GSBAngular2_V2.1.git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nd\OneDrive\Angular2\stylesCertaV3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stylesCertaV3.dotx</Template>
  <TotalTime>9</TotalTime>
  <Pages>8</Pages>
  <Words>1706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11072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Patrice Grand</dc:creator>
  <cp:lastModifiedBy>Yann</cp:lastModifiedBy>
  <cp:revision>3</cp:revision>
  <cp:lastPrinted>2003-06-19T20:07:00Z</cp:lastPrinted>
  <dcterms:created xsi:type="dcterms:W3CDTF">2017-04-28T06:23:00Z</dcterms:created>
  <dcterms:modified xsi:type="dcterms:W3CDTF">2017-10-24T09:01:00Z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